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EF4EF2" w14:textId="58EF4C13" w:rsidR="007166CE" w:rsidRDefault="00A02CD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F46624C" wp14:editId="0842337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B473AE" w14:textId="77777777" w:rsidR="007166CE" w:rsidRDefault="007166CE" w:rsidP="007166CE">
      <w:pPr>
        <w:pStyle w:val="berschrift1"/>
      </w:pPr>
      <w:r>
        <w:br w:type="page"/>
      </w:r>
      <w:r>
        <w:lastRenderedPageBreak/>
        <w:t>Vorwort</w:t>
      </w:r>
    </w:p>
    <w:p w14:paraId="67C6A4E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AB18285" w14:textId="77777777" w:rsidR="007E1779" w:rsidRDefault="008D7463" w:rsidP="007166CE">
      <w:r>
        <w:t xml:space="preserve">Dieses Jahr hat uns allen eine Menge abverlangt – doch Gott hat uns hindurchgetragen. </w:t>
      </w:r>
    </w:p>
    <w:p w14:paraId="16E8F62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2389EE6" w14:textId="77777777" w:rsidR="007E1779" w:rsidRDefault="007E1779" w:rsidP="007166CE">
      <w:r>
        <w:t>Vielleicht hat aber auch der eine oder die andere Lust, mitzumachen und neue Bücher zu erstellen – sprecht mich einfach an.</w:t>
      </w:r>
    </w:p>
    <w:p w14:paraId="513497C6" w14:textId="77777777" w:rsidR="007166CE" w:rsidRDefault="007166CE" w:rsidP="007166CE">
      <w:r>
        <w:t>Euch allen wünsche ich Gottes reichen Segen und dass Ihr für Euch interessante Texte hier findet. Für Anregungen bin ich immer dankbar.</w:t>
      </w:r>
    </w:p>
    <w:p w14:paraId="69AF65F0" w14:textId="77777777" w:rsidR="007166CE" w:rsidRDefault="007166CE" w:rsidP="007166CE">
      <w:r>
        <w:t>Gruß &amp; Segen,</w:t>
      </w:r>
    </w:p>
    <w:p w14:paraId="08E6A552" w14:textId="77777777" w:rsidR="007166CE" w:rsidRDefault="007166CE" w:rsidP="007166CE">
      <w:r>
        <w:t>Andreas</w:t>
      </w:r>
    </w:p>
    <w:p w14:paraId="1360FB4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95A1E0" w14:textId="6C2866FB" w:rsidR="0022039F" w:rsidRDefault="006F6C05" w:rsidP="006F6C05">
      <w:pPr>
        <w:pStyle w:val="berschrift1"/>
      </w:pPr>
      <w:r>
        <w:t>Schriften zu biblischen Büchern</w:t>
      </w:r>
    </w:p>
    <w:p w14:paraId="3775AFED" w14:textId="77777777" w:rsidR="006F6C05" w:rsidRDefault="006F6C05" w:rsidP="006F6C05">
      <w:pPr>
        <w:pStyle w:val="berschrift2"/>
        <w:rPr>
          <w:sz w:val="48"/>
          <w:szCs w:val="48"/>
          <w:lang w:eastAsia="de-DE"/>
        </w:rPr>
      </w:pPr>
      <w:r>
        <w:t>Aus dem Psalter</w:t>
      </w:r>
    </w:p>
    <w:p w14:paraId="38EAE480" w14:textId="77777777" w:rsidR="006F6C05" w:rsidRDefault="006F6C05" w:rsidP="006F6C05">
      <w:pPr>
        <w:pStyle w:val="berschrift3"/>
      </w:pPr>
      <w:r>
        <w:t>Psalm 93</w:t>
      </w:r>
    </w:p>
    <w:p w14:paraId="264CCE54" w14:textId="77777777" w:rsidR="006F6C05" w:rsidRDefault="006F6C05" w:rsidP="006F6C05">
      <w:pPr>
        <w:pStyle w:val="StandardWeb"/>
      </w:pPr>
      <w:r>
        <w:rPr>
          <w:rStyle w:val="Fett"/>
        </w:rPr>
        <w:t xml:space="preserve">Dein </w:t>
      </w:r>
      <w:proofErr w:type="spellStart"/>
      <w:r>
        <w:rPr>
          <w:rStyle w:val="Fett"/>
        </w:rPr>
        <w:t>wort</w:t>
      </w:r>
      <w:proofErr w:type="spellEnd"/>
      <w:r>
        <w:rPr>
          <w:rStyle w:val="Fett"/>
        </w:rPr>
        <w:t xml:space="preserve"> ist eine rechte (oder gewisse) </w:t>
      </w:r>
      <w:proofErr w:type="spellStart"/>
      <w:r>
        <w:rPr>
          <w:rStyle w:val="Fett"/>
        </w:rPr>
        <w:t>lere</w:t>
      </w:r>
      <w:proofErr w:type="spellEnd"/>
      <w:r>
        <w:rPr>
          <w:rStyle w:val="Fett"/>
        </w:rPr>
        <w:t xml:space="preserve"> / Heiligkeit ist die </w:t>
      </w:r>
      <w:proofErr w:type="spellStart"/>
      <w:r>
        <w:rPr>
          <w:rStyle w:val="Fett"/>
        </w:rPr>
        <w:t>zierde</w:t>
      </w:r>
      <w:proofErr w:type="spellEnd"/>
      <w:r>
        <w:rPr>
          <w:rStyle w:val="Fett"/>
        </w:rPr>
        <w:t xml:space="preserve"> deines Hauses ewiglich.</w:t>
      </w:r>
      <w:r>
        <w:t xml:space="preserve"> </w:t>
      </w:r>
    </w:p>
    <w:p w14:paraId="6B943F75" w14:textId="77777777" w:rsidR="006F6C05" w:rsidRDefault="006F6C05" w:rsidP="006F6C05">
      <w:pPr>
        <w:pStyle w:val="StandardWeb"/>
      </w:pPr>
      <w:proofErr w:type="spellStart"/>
      <w:r>
        <w:t>ALle</w:t>
      </w:r>
      <w:proofErr w:type="spellEnd"/>
      <w:r>
        <w:t xml:space="preserve"> andere </w:t>
      </w:r>
      <w:proofErr w:type="spellStart"/>
      <w:r>
        <w:t>lere</w:t>
      </w:r>
      <w:proofErr w:type="spellEnd"/>
      <w:r>
        <w:t xml:space="preserve"> / ausser Gottes </w:t>
      </w:r>
      <w:proofErr w:type="spellStart"/>
      <w:r>
        <w:t>wort</w:t>
      </w:r>
      <w:proofErr w:type="spellEnd"/>
      <w:r>
        <w:t xml:space="preserve"> / die uns wollen </w:t>
      </w:r>
      <w:proofErr w:type="spellStart"/>
      <w:r>
        <w:t>leren</w:t>
      </w:r>
      <w:proofErr w:type="spellEnd"/>
      <w:r>
        <w:t xml:space="preserve"> / wie wir sollen selig werden / und Gott dienen / sind eitel Teufels </w:t>
      </w:r>
      <w:proofErr w:type="spellStart"/>
      <w:r>
        <w:t>lere</w:t>
      </w:r>
      <w:proofErr w:type="spellEnd"/>
      <w:r>
        <w:t xml:space="preserve"> / und machen das wir </w:t>
      </w:r>
      <w:proofErr w:type="spellStart"/>
      <w:r>
        <w:t>imer</w:t>
      </w:r>
      <w:proofErr w:type="spellEnd"/>
      <w:r>
        <w:t xml:space="preserve"> in </w:t>
      </w:r>
      <w:proofErr w:type="spellStart"/>
      <w:r>
        <w:t>unglauben</w:t>
      </w:r>
      <w:proofErr w:type="spellEnd"/>
      <w:r>
        <w:t xml:space="preserve"> und </w:t>
      </w:r>
      <w:proofErr w:type="spellStart"/>
      <w:r>
        <w:t>zweifel</w:t>
      </w:r>
      <w:proofErr w:type="spellEnd"/>
      <w:r>
        <w:t xml:space="preserve"> bleiben / und </w:t>
      </w:r>
      <w:proofErr w:type="spellStart"/>
      <w:r>
        <w:t>nimermehr</w:t>
      </w:r>
      <w:proofErr w:type="spellEnd"/>
      <w:r>
        <w:t xml:space="preserve"> können der </w:t>
      </w:r>
      <w:proofErr w:type="spellStart"/>
      <w:r>
        <w:t>sachen</w:t>
      </w:r>
      <w:proofErr w:type="spellEnd"/>
      <w:r>
        <w:t xml:space="preserve"> </w:t>
      </w:r>
      <w:proofErr w:type="spellStart"/>
      <w:r>
        <w:t>gewis</w:t>
      </w:r>
      <w:proofErr w:type="spellEnd"/>
      <w:r>
        <w:t xml:space="preserve"> werden / sonderlich in </w:t>
      </w:r>
      <w:proofErr w:type="spellStart"/>
      <w:r>
        <w:t>anfechtung</w:t>
      </w:r>
      <w:proofErr w:type="spellEnd"/>
      <w:r>
        <w:t xml:space="preserve"> und not / das uns unser Sünde vergeben sind / und einen </w:t>
      </w:r>
      <w:proofErr w:type="spellStart"/>
      <w:r>
        <w:t>gnedigen</w:t>
      </w:r>
      <w:proofErr w:type="spellEnd"/>
      <w:r>
        <w:t xml:space="preserve"> Vater im </w:t>
      </w:r>
      <w:proofErr w:type="spellStart"/>
      <w:r>
        <w:t>Himel</w:t>
      </w:r>
      <w:proofErr w:type="spellEnd"/>
      <w:r>
        <w:t xml:space="preserve"> haben. Allein aus Gottes </w:t>
      </w:r>
      <w:proofErr w:type="spellStart"/>
      <w:r>
        <w:t>wort</w:t>
      </w:r>
      <w:proofErr w:type="spellEnd"/>
      <w:r>
        <w:t xml:space="preserve"> / </w:t>
      </w:r>
      <w:proofErr w:type="spellStart"/>
      <w:r>
        <w:t>welchs</w:t>
      </w:r>
      <w:proofErr w:type="spellEnd"/>
      <w:r>
        <w:t xml:space="preserve"> uns prediget / </w:t>
      </w:r>
      <w:proofErr w:type="spellStart"/>
      <w:r>
        <w:t>busse</w:t>
      </w:r>
      <w:proofErr w:type="spellEnd"/>
      <w:r>
        <w:t xml:space="preserve"> und </w:t>
      </w:r>
      <w:proofErr w:type="spellStart"/>
      <w:r>
        <w:t>vergebung</w:t>
      </w:r>
      <w:proofErr w:type="spellEnd"/>
      <w:r>
        <w:t xml:space="preserve"> der </w:t>
      </w:r>
      <w:proofErr w:type="spellStart"/>
      <w:r>
        <w:t>sünden</w:t>
      </w:r>
      <w:proofErr w:type="spellEnd"/>
      <w:r>
        <w:t xml:space="preserve"> / im </w:t>
      </w:r>
      <w:proofErr w:type="spellStart"/>
      <w:r>
        <w:t>namen</w:t>
      </w:r>
      <w:proofErr w:type="spellEnd"/>
      <w:r>
        <w:t xml:space="preserve"> Christi / werden wir der </w:t>
      </w:r>
      <w:proofErr w:type="spellStart"/>
      <w:r>
        <w:t>sachen</w:t>
      </w:r>
      <w:proofErr w:type="spellEnd"/>
      <w:r>
        <w:t xml:space="preserve"> so </w:t>
      </w:r>
      <w:proofErr w:type="spellStart"/>
      <w:r>
        <w:t>gewis</w:t>
      </w:r>
      <w:proofErr w:type="spellEnd"/>
      <w:r>
        <w:t xml:space="preserve"> / das wir auch in alle unsern </w:t>
      </w:r>
      <w:proofErr w:type="spellStart"/>
      <w:r>
        <w:t>nöten</w:t>
      </w:r>
      <w:proofErr w:type="spellEnd"/>
      <w:r>
        <w:t xml:space="preserve"> on </w:t>
      </w:r>
      <w:proofErr w:type="spellStart"/>
      <w:r>
        <w:t>unterlas</w:t>
      </w:r>
      <w:proofErr w:type="spellEnd"/>
      <w:r>
        <w:t xml:space="preserve"> können </w:t>
      </w:r>
      <w:proofErr w:type="spellStart"/>
      <w:r>
        <w:t>anruffen</w:t>
      </w:r>
      <w:proofErr w:type="spellEnd"/>
      <w:r>
        <w:t xml:space="preserve"> den Vater im </w:t>
      </w:r>
      <w:proofErr w:type="spellStart"/>
      <w:r>
        <w:t>namen</w:t>
      </w:r>
      <w:proofErr w:type="spellEnd"/>
      <w:r>
        <w:t xml:space="preserve"> Christi. </w:t>
      </w:r>
    </w:p>
    <w:p w14:paraId="31536EA1" w14:textId="77777777" w:rsidR="006F6C05" w:rsidRDefault="006F6C05" w:rsidP="006F6C05">
      <w:pPr>
        <w:pStyle w:val="StandardWeb"/>
      </w:pPr>
      <w:r>
        <w:t xml:space="preserve">Da </w:t>
      </w:r>
      <w:proofErr w:type="spellStart"/>
      <w:r>
        <w:t>komen</w:t>
      </w:r>
      <w:proofErr w:type="spellEnd"/>
      <w:r>
        <w:t xml:space="preserve"> wir denn wider zur </w:t>
      </w:r>
      <w:proofErr w:type="spellStart"/>
      <w:r>
        <w:t>heiligkeit</w:t>
      </w:r>
      <w:proofErr w:type="spellEnd"/>
      <w:r>
        <w:t xml:space="preserve"> / das ist / zum bilde Gottes / </w:t>
      </w:r>
      <w:proofErr w:type="spellStart"/>
      <w:r>
        <w:t>welchs</w:t>
      </w:r>
      <w:proofErr w:type="spellEnd"/>
      <w:r>
        <w:t xml:space="preserve"> S. Paulus heisset / </w:t>
      </w:r>
      <w:proofErr w:type="spellStart"/>
      <w:r>
        <w:t>gerehctigkeit</w:t>
      </w:r>
      <w:proofErr w:type="spellEnd"/>
      <w:r>
        <w:t xml:space="preserve"> und </w:t>
      </w:r>
      <w:proofErr w:type="spellStart"/>
      <w:r>
        <w:t>ware</w:t>
      </w:r>
      <w:proofErr w:type="spellEnd"/>
      <w:r>
        <w:t xml:space="preserve"> (nicht </w:t>
      </w:r>
      <w:proofErr w:type="spellStart"/>
      <w:r>
        <w:t>heuchlische</w:t>
      </w:r>
      <w:proofErr w:type="spellEnd"/>
      <w:r>
        <w:t xml:space="preserve">) </w:t>
      </w:r>
      <w:proofErr w:type="spellStart"/>
      <w:r>
        <w:t>heiligkeit</w:t>
      </w:r>
      <w:proofErr w:type="spellEnd"/>
      <w:r>
        <w:t xml:space="preserve"> / wie auch Zacharias im Benedictus singet. </w:t>
      </w:r>
    </w:p>
    <w:p w14:paraId="68C7EB88" w14:textId="77777777" w:rsidR="006F6C05" w:rsidRDefault="006F6C05" w:rsidP="006F6C05">
      <w:pPr>
        <w:pStyle w:val="StandardWeb"/>
      </w:pPr>
      <w:r>
        <w:t xml:space="preserve">Solche </w:t>
      </w:r>
      <w:proofErr w:type="spellStart"/>
      <w:r>
        <w:t>heiligkeit</w:t>
      </w:r>
      <w:proofErr w:type="spellEnd"/>
      <w:r>
        <w:t xml:space="preserve"> und </w:t>
      </w:r>
      <w:proofErr w:type="spellStart"/>
      <w:r>
        <w:t>gerechtigkeit</w:t>
      </w:r>
      <w:proofErr w:type="spellEnd"/>
      <w:r>
        <w:t xml:space="preserve"> oder bilde Gottes / </w:t>
      </w:r>
      <w:proofErr w:type="spellStart"/>
      <w:r>
        <w:t>welchs</w:t>
      </w:r>
      <w:proofErr w:type="spellEnd"/>
      <w:r>
        <w:t xml:space="preserve"> wir mit dem glauben in Christo wider finden / ist ein schöne </w:t>
      </w:r>
      <w:proofErr w:type="spellStart"/>
      <w:r>
        <w:t>zierde</w:t>
      </w:r>
      <w:proofErr w:type="spellEnd"/>
      <w:r>
        <w:t xml:space="preserve"> / </w:t>
      </w:r>
      <w:proofErr w:type="spellStart"/>
      <w:r>
        <w:t>fur</w:t>
      </w:r>
      <w:proofErr w:type="spellEnd"/>
      <w:r>
        <w:t xml:space="preserve"> Gott dem Vater / im hause des </w:t>
      </w:r>
      <w:proofErr w:type="spellStart"/>
      <w:r>
        <w:t>HERrn</w:t>
      </w:r>
      <w:proofErr w:type="spellEnd"/>
      <w:r>
        <w:t xml:space="preserve"> / das ist / in der heiligen Christlichen Kirchen / da Gott sein eigen Bilde </w:t>
      </w:r>
      <w:proofErr w:type="spellStart"/>
      <w:r>
        <w:t>sihet</w:t>
      </w:r>
      <w:proofErr w:type="spellEnd"/>
      <w:r>
        <w:t xml:space="preserve"> in Christo / an uns seinen lieben Kindern / welches Bilde er on </w:t>
      </w:r>
      <w:proofErr w:type="spellStart"/>
      <w:r>
        <w:t>zweifel</w:t>
      </w:r>
      <w:proofErr w:type="spellEnd"/>
      <w:r>
        <w:t xml:space="preserve"> anlachet / und höret gerne was wir von im bitten. </w:t>
      </w:r>
    </w:p>
    <w:p w14:paraId="58A3A077" w14:textId="77777777" w:rsidR="006F6C05" w:rsidRDefault="006F6C05" w:rsidP="006F6C05">
      <w:pPr>
        <w:pStyle w:val="StandardWeb"/>
      </w:pPr>
      <w:r>
        <w:t xml:space="preserve">Da </w:t>
      </w:r>
      <w:proofErr w:type="spellStart"/>
      <w:r>
        <w:t>sihe</w:t>
      </w:r>
      <w:proofErr w:type="spellEnd"/>
      <w:r>
        <w:t xml:space="preserve"> aber nu zu / das du nicht unter Christus </w:t>
      </w:r>
      <w:proofErr w:type="spellStart"/>
      <w:r>
        <w:t>namen</w:t>
      </w:r>
      <w:proofErr w:type="spellEnd"/>
      <w:r>
        <w:t xml:space="preserve"> ein Unflat seiest / im hause des HERRN. </w:t>
      </w:r>
    </w:p>
    <w:p w14:paraId="184FC9D4" w14:textId="77777777" w:rsidR="006F6C05" w:rsidRDefault="006F6C05" w:rsidP="006F6C05">
      <w:pPr>
        <w:pStyle w:val="berschrift3"/>
      </w:pPr>
      <w:r>
        <w:t>Psalm 119</w:t>
      </w:r>
    </w:p>
    <w:p w14:paraId="47FE8043" w14:textId="77777777" w:rsidR="006F6C05" w:rsidRDefault="006F6C05" w:rsidP="006F6C05">
      <w:pPr>
        <w:pStyle w:val="StandardWeb"/>
      </w:pPr>
      <w:r>
        <w:rPr>
          <w:rStyle w:val="Fett"/>
        </w:rPr>
        <w:t xml:space="preserve">Wie wird ein Jüngling seinen weg </w:t>
      </w:r>
      <w:proofErr w:type="spellStart"/>
      <w:r>
        <w:rPr>
          <w:rStyle w:val="Fett"/>
        </w:rPr>
        <w:t>unstrefflich</w:t>
      </w:r>
      <w:proofErr w:type="spellEnd"/>
      <w:r>
        <w:rPr>
          <w:rStyle w:val="Fett"/>
        </w:rPr>
        <w:t xml:space="preserve"> gehen? Wenn er sich </w:t>
      </w:r>
      <w:proofErr w:type="spellStart"/>
      <w:r>
        <w:rPr>
          <w:rStyle w:val="Fett"/>
        </w:rPr>
        <w:t>helt</w:t>
      </w:r>
      <w:proofErr w:type="spellEnd"/>
      <w:r>
        <w:rPr>
          <w:rStyle w:val="Fett"/>
        </w:rPr>
        <w:t xml:space="preserve"> nach deinen Worten.</w:t>
      </w:r>
      <w:r>
        <w:t xml:space="preserve"> </w:t>
      </w:r>
    </w:p>
    <w:p w14:paraId="098B77AA" w14:textId="77777777" w:rsidR="006F6C05" w:rsidRDefault="006F6C05" w:rsidP="006F6C05">
      <w:pPr>
        <w:pStyle w:val="StandardWeb"/>
      </w:pPr>
      <w:proofErr w:type="spellStart"/>
      <w:r>
        <w:t>GEne</w:t>
      </w:r>
      <w:proofErr w:type="spellEnd"/>
      <w:r>
        <w:t xml:space="preserve">. viii. spricht Gott also / Das </w:t>
      </w:r>
      <w:proofErr w:type="spellStart"/>
      <w:r>
        <w:t>tichten</w:t>
      </w:r>
      <w:proofErr w:type="spellEnd"/>
      <w:r>
        <w:t xml:space="preserve"> des menschlichen herzen / ist böse von </w:t>
      </w:r>
      <w:proofErr w:type="spellStart"/>
      <w:r>
        <w:t>jugent</w:t>
      </w:r>
      <w:proofErr w:type="spellEnd"/>
      <w:r>
        <w:t xml:space="preserve"> </w:t>
      </w:r>
      <w:proofErr w:type="spellStart"/>
      <w:r>
        <w:t>auff</w:t>
      </w:r>
      <w:proofErr w:type="spellEnd"/>
      <w:r>
        <w:t xml:space="preserve">. Wie </w:t>
      </w:r>
      <w:proofErr w:type="spellStart"/>
      <w:r>
        <w:t>kan</w:t>
      </w:r>
      <w:proofErr w:type="spellEnd"/>
      <w:r>
        <w:t xml:space="preserve"> man nu dem wehren? Anders nicht / denn wie hie im Psalm stehet / wenn man sich </w:t>
      </w:r>
      <w:proofErr w:type="spellStart"/>
      <w:r>
        <w:t>helt</w:t>
      </w:r>
      <w:proofErr w:type="spellEnd"/>
      <w:r>
        <w:t xml:space="preserve"> nach Gottes </w:t>
      </w:r>
      <w:proofErr w:type="spellStart"/>
      <w:r>
        <w:t>wort</w:t>
      </w:r>
      <w:proofErr w:type="spellEnd"/>
      <w:r>
        <w:t xml:space="preserve">. </w:t>
      </w:r>
    </w:p>
    <w:p w14:paraId="467A68C2" w14:textId="77777777" w:rsidR="006F6C05" w:rsidRDefault="006F6C05" w:rsidP="006F6C05">
      <w:pPr>
        <w:pStyle w:val="StandardWeb"/>
      </w:pPr>
      <w:r>
        <w:t xml:space="preserve">Gottes </w:t>
      </w:r>
      <w:proofErr w:type="spellStart"/>
      <w:r>
        <w:t>wort</w:t>
      </w:r>
      <w:proofErr w:type="spellEnd"/>
      <w:r>
        <w:t xml:space="preserve"> aber ist die </w:t>
      </w:r>
      <w:proofErr w:type="spellStart"/>
      <w:r>
        <w:t>gantze</w:t>
      </w:r>
      <w:proofErr w:type="spellEnd"/>
      <w:r>
        <w:t xml:space="preserve"> heilige </w:t>
      </w:r>
      <w:proofErr w:type="spellStart"/>
      <w:r>
        <w:t>Schrifft</w:t>
      </w:r>
      <w:proofErr w:type="spellEnd"/>
      <w:r>
        <w:t xml:space="preserve"> / die weiset uns </w:t>
      </w:r>
      <w:proofErr w:type="spellStart"/>
      <w:r>
        <w:t>auff</w:t>
      </w:r>
      <w:proofErr w:type="spellEnd"/>
      <w:r>
        <w:t xml:space="preserve"> </w:t>
      </w:r>
      <w:proofErr w:type="spellStart"/>
      <w:r>
        <w:t>Jhesum</w:t>
      </w:r>
      <w:proofErr w:type="spellEnd"/>
      <w:r>
        <w:t xml:space="preserve"> </w:t>
      </w:r>
      <w:proofErr w:type="spellStart"/>
      <w:r>
        <w:t>Christu</w:t>
      </w:r>
      <w:proofErr w:type="spellEnd"/>
      <w:r>
        <w:t xml:space="preserve"> / und saget. In Im / und in keinem andern / ist Heil / ist auch kein ander Name / den Menschen gegeben / darinnen wir sollen selig werden. </w:t>
      </w:r>
    </w:p>
    <w:p w14:paraId="6111B690" w14:textId="77777777" w:rsidR="006F6C05" w:rsidRDefault="006F6C05" w:rsidP="006F6C05">
      <w:pPr>
        <w:pStyle w:val="berschrift3"/>
      </w:pPr>
      <w:r>
        <w:t>Psalm 148</w:t>
      </w:r>
    </w:p>
    <w:p w14:paraId="7F959537" w14:textId="77777777" w:rsidR="006F6C05" w:rsidRDefault="006F6C05" w:rsidP="006F6C05">
      <w:pPr>
        <w:pStyle w:val="StandardWeb"/>
      </w:pPr>
      <w:r>
        <w:rPr>
          <w:rStyle w:val="Fett"/>
        </w:rPr>
        <w:t xml:space="preserve">IR Könige </w:t>
      </w:r>
      <w:proofErr w:type="spellStart"/>
      <w:r>
        <w:rPr>
          <w:rStyle w:val="Fett"/>
        </w:rPr>
        <w:t>auff</w:t>
      </w:r>
      <w:proofErr w:type="spellEnd"/>
      <w:r>
        <w:rPr>
          <w:rStyle w:val="Fett"/>
        </w:rPr>
        <w:t xml:space="preserve"> Erden / und alle Leute / Fürsten und alle Knechte </w:t>
      </w:r>
      <w:proofErr w:type="spellStart"/>
      <w:r>
        <w:rPr>
          <w:rStyle w:val="Fett"/>
        </w:rPr>
        <w:t>auff</w:t>
      </w:r>
      <w:proofErr w:type="spellEnd"/>
      <w:r>
        <w:rPr>
          <w:rStyle w:val="Fett"/>
        </w:rPr>
        <w:t xml:space="preserve"> erden. Jünglinge und </w:t>
      </w:r>
      <w:proofErr w:type="spellStart"/>
      <w:r>
        <w:rPr>
          <w:rStyle w:val="Fett"/>
        </w:rPr>
        <w:t>Jungfrawen</w:t>
      </w:r>
      <w:proofErr w:type="spellEnd"/>
      <w:r>
        <w:rPr>
          <w:rStyle w:val="Fett"/>
        </w:rPr>
        <w:t xml:space="preserve"> / Alten mit den Jungen. Sollen loben den Namen des HERRN.</w:t>
      </w:r>
      <w:r>
        <w:t xml:space="preserve"> </w:t>
      </w:r>
    </w:p>
    <w:p w14:paraId="288A5631" w14:textId="77777777" w:rsidR="006F6C05" w:rsidRDefault="006F6C05" w:rsidP="006F6C05">
      <w:pPr>
        <w:pStyle w:val="StandardWeb"/>
      </w:pPr>
      <w:r>
        <w:t xml:space="preserve">S. Paulus saget / Rom. </w:t>
      </w:r>
      <w:proofErr w:type="spellStart"/>
      <w:r>
        <w:t>iii.</w:t>
      </w:r>
      <w:proofErr w:type="spellEnd"/>
      <w:r>
        <w:t xml:space="preserve"> Sie sind allzumal Sünder / und </w:t>
      </w:r>
      <w:proofErr w:type="spellStart"/>
      <w:r>
        <w:t>manglen</w:t>
      </w:r>
      <w:proofErr w:type="spellEnd"/>
      <w:r>
        <w:t xml:space="preserve"> des </w:t>
      </w:r>
      <w:proofErr w:type="spellStart"/>
      <w:r>
        <w:t>Rhumes</w:t>
      </w:r>
      <w:proofErr w:type="spellEnd"/>
      <w:r>
        <w:t xml:space="preserve"> / den sie an Gott haben sollen. Aber in Christo </w:t>
      </w:r>
      <w:proofErr w:type="spellStart"/>
      <w:r>
        <w:t>Jhesu</w:t>
      </w:r>
      <w:proofErr w:type="spellEnd"/>
      <w:r>
        <w:t xml:space="preserve"> / welcher ist der </w:t>
      </w:r>
      <w:proofErr w:type="spellStart"/>
      <w:r>
        <w:t>ware</w:t>
      </w:r>
      <w:proofErr w:type="spellEnd"/>
      <w:r>
        <w:t xml:space="preserve"> Messias / im Gesetz und Propheten verheissen / ists nu dahin </w:t>
      </w:r>
      <w:proofErr w:type="spellStart"/>
      <w:r>
        <w:t>komen</w:t>
      </w:r>
      <w:proofErr w:type="spellEnd"/>
      <w:r>
        <w:t xml:space="preserve"> / Das alle Leute / hohes und </w:t>
      </w:r>
      <w:proofErr w:type="spellStart"/>
      <w:r>
        <w:t>nidriges</w:t>
      </w:r>
      <w:proofErr w:type="spellEnd"/>
      <w:r>
        <w:t xml:space="preserve"> Stands / Könige / Fürsten / Richter / Alt / Jung / Jünglinge / </w:t>
      </w:r>
      <w:proofErr w:type="spellStart"/>
      <w:r>
        <w:t>Jungfrawen</w:t>
      </w:r>
      <w:proofErr w:type="spellEnd"/>
      <w:r>
        <w:t xml:space="preserve"> / Gott in aller not / im </w:t>
      </w:r>
      <w:proofErr w:type="spellStart"/>
      <w:r>
        <w:t>namen</w:t>
      </w:r>
      <w:proofErr w:type="spellEnd"/>
      <w:r>
        <w:t xml:space="preserve"> Christi / </w:t>
      </w:r>
      <w:proofErr w:type="spellStart"/>
      <w:r>
        <w:t>umb</w:t>
      </w:r>
      <w:proofErr w:type="spellEnd"/>
      <w:r>
        <w:t xml:space="preserve"> rat und </w:t>
      </w:r>
      <w:proofErr w:type="spellStart"/>
      <w:r>
        <w:t>hülff</w:t>
      </w:r>
      <w:proofErr w:type="spellEnd"/>
      <w:r>
        <w:t xml:space="preserve"> bitten und </w:t>
      </w:r>
      <w:proofErr w:type="spellStart"/>
      <w:r>
        <w:t>anruffen</w:t>
      </w:r>
      <w:proofErr w:type="spellEnd"/>
      <w:r>
        <w:t xml:space="preserve"> / auch </w:t>
      </w:r>
      <w:proofErr w:type="spellStart"/>
      <w:r>
        <w:t>fur</w:t>
      </w:r>
      <w:proofErr w:type="spellEnd"/>
      <w:r>
        <w:t xml:space="preserve"> alle seine </w:t>
      </w:r>
      <w:proofErr w:type="spellStart"/>
      <w:r>
        <w:t>wolthat</w:t>
      </w:r>
      <w:proofErr w:type="spellEnd"/>
      <w:r>
        <w:t xml:space="preserve"> / loben preisen und </w:t>
      </w:r>
      <w:proofErr w:type="spellStart"/>
      <w:r>
        <w:t>dancken</w:t>
      </w:r>
      <w:proofErr w:type="spellEnd"/>
      <w:r>
        <w:t xml:space="preserve"> / können / </w:t>
      </w:r>
      <w:proofErr w:type="spellStart"/>
      <w:r>
        <w:t>welchs</w:t>
      </w:r>
      <w:proofErr w:type="spellEnd"/>
      <w:r>
        <w:t xml:space="preserve"> </w:t>
      </w:r>
      <w:proofErr w:type="spellStart"/>
      <w:r>
        <w:t>jm</w:t>
      </w:r>
      <w:proofErr w:type="spellEnd"/>
      <w:r>
        <w:t xml:space="preserve"> ein lieber und </w:t>
      </w:r>
      <w:proofErr w:type="spellStart"/>
      <w:r>
        <w:t>angenemer</w:t>
      </w:r>
      <w:proofErr w:type="spellEnd"/>
      <w:r>
        <w:t xml:space="preserve"> Gottesdienst ist. </w:t>
      </w:r>
    </w:p>
    <w:p w14:paraId="5E196F57" w14:textId="77777777" w:rsidR="006F6C05" w:rsidRDefault="006F6C05" w:rsidP="006F6C05">
      <w:pPr>
        <w:pStyle w:val="StandardWeb"/>
      </w:pPr>
      <w:proofErr w:type="spellStart"/>
      <w:r>
        <w:t>AUs</w:t>
      </w:r>
      <w:proofErr w:type="spellEnd"/>
      <w:r>
        <w:t xml:space="preserve"> solchen Jünglingen und </w:t>
      </w:r>
      <w:proofErr w:type="spellStart"/>
      <w:r>
        <w:t>Jungfrawen</w:t>
      </w:r>
      <w:proofErr w:type="spellEnd"/>
      <w:r>
        <w:t xml:space="preserve"> / die Gott fürchten / lieben / </w:t>
      </w:r>
      <w:proofErr w:type="spellStart"/>
      <w:r>
        <w:t>anruffen</w:t>
      </w:r>
      <w:proofErr w:type="spellEnd"/>
      <w:r>
        <w:t xml:space="preserve"> / </w:t>
      </w:r>
      <w:proofErr w:type="spellStart"/>
      <w:r>
        <w:t>dancken</w:t>
      </w:r>
      <w:proofErr w:type="spellEnd"/>
      <w:r>
        <w:t xml:space="preserve"> und loben / werden feine geschickte Leute / zu </w:t>
      </w:r>
      <w:proofErr w:type="spellStart"/>
      <w:r>
        <w:t>kirchen</w:t>
      </w:r>
      <w:proofErr w:type="spellEnd"/>
      <w:r>
        <w:t xml:space="preserve"> und </w:t>
      </w:r>
      <w:proofErr w:type="spellStart"/>
      <w:r>
        <w:t>welt</w:t>
      </w:r>
      <w:proofErr w:type="spellEnd"/>
      <w:r>
        <w:t xml:space="preserve"> Regiment tüchtig / auch gute </w:t>
      </w:r>
      <w:proofErr w:type="spellStart"/>
      <w:r>
        <w:t>Hausveter</w:t>
      </w:r>
      <w:proofErr w:type="spellEnd"/>
      <w:r>
        <w:t xml:space="preserve"> und Hausmütter / die nachmals </w:t>
      </w:r>
      <w:proofErr w:type="spellStart"/>
      <w:r>
        <w:t>ire</w:t>
      </w:r>
      <w:proofErr w:type="spellEnd"/>
      <w:r>
        <w:t xml:space="preserve"> Kinder auch zu Gottes ehre und furcht </w:t>
      </w:r>
      <w:proofErr w:type="spellStart"/>
      <w:r>
        <w:t>auffziehen</w:t>
      </w:r>
      <w:proofErr w:type="spellEnd"/>
      <w:r>
        <w:t xml:space="preserve">. Also wird Gottes reich durchs Wort </w:t>
      </w:r>
      <w:proofErr w:type="spellStart"/>
      <w:r>
        <w:t>imerdar</w:t>
      </w:r>
      <w:proofErr w:type="spellEnd"/>
      <w:r>
        <w:t xml:space="preserve"> </w:t>
      </w:r>
      <w:proofErr w:type="spellStart"/>
      <w:r>
        <w:t>auff</w:t>
      </w:r>
      <w:proofErr w:type="spellEnd"/>
      <w:r>
        <w:t xml:space="preserve"> Erden </w:t>
      </w:r>
      <w:proofErr w:type="spellStart"/>
      <w:r>
        <w:t>gebawet</w:t>
      </w:r>
      <w:proofErr w:type="spellEnd"/>
      <w:r>
        <w:t xml:space="preserve"> und erhalten. </w:t>
      </w:r>
    </w:p>
    <w:p w14:paraId="2E826DEC" w14:textId="77777777" w:rsidR="006F6C05" w:rsidRDefault="006F6C05" w:rsidP="006F6C05">
      <w:pPr>
        <w:pStyle w:val="berschrift2"/>
        <w:rPr>
          <w:sz w:val="48"/>
          <w:szCs w:val="48"/>
          <w:lang w:eastAsia="de-DE"/>
        </w:rPr>
      </w:pPr>
      <w:r>
        <w:t>Aus Jesaja</w:t>
      </w:r>
    </w:p>
    <w:p w14:paraId="5CBFB12E" w14:textId="77777777" w:rsidR="006F6C05" w:rsidRDefault="006F6C05" w:rsidP="006F6C05">
      <w:pPr>
        <w:pStyle w:val="berschrift3"/>
      </w:pPr>
      <w:r>
        <w:t>Jesaja 55</w:t>
      </w:r>
    </w:p>
    <w:p w14:paraId="40FD0AC3" w14:textId="77777777" w:rsidR="006F6C05" w:rsidRDefault="006F6C05" w:rsidP="006F6C05">
      <w:pPr>
        <w:pStyle w:val="StandardWeb"/>
      </w:pPr>
      <w:proofErr w:type="spellStart"/>
      <w:r>
        <w:rPr>
          <w:rStyle w:val="Fett"/>
        </w:rPr>
        <w:t>Wolan</w:t>
      </w:r>
      <w:proofErr w:type="spellEnd"/>
      <w:r>
        <w:rPr>
          <w:rStyle w:val="Fett"/>
        </w:rPr>
        <w:t xml:space="preserve"> / Alle die </w:t>
      </w:r>
      <w:proofErr w:type="spellStart"/>
      <w:r>
        <w:rPr>
          <w:rStyle w:val="Fett"/>
        </w:rPr>
        <w:t>ir</w:t>
      </w:r>
      <w:proofErr w:type="spellEnd"/>
      <w:r>
        <w:rPr>
          <w:rStyle w:val="Fett"/>
        </w:rPr>
        <w:t xml:space="preserve"> </w:t>
      </w:r>
      <w:proofErr w:type="spellStart"/>
      <w:r>
        <w:rPr>
          <w:rStyle w:val="Fett"/>
        </w:rPr>
        <w:t>dürstig</w:t>
      </w:r>
      <w:proofErr w:type="spellEnd"/>
      <w:r>
        <w:rPr>
          <w:rStyle w:val="Fett"/>
        </w:rPr>
        <w:t xml:space="preserve"> seid / </w:t>
      </w:r>
      <w:proofErr w:type="spellStart"/>
      <w:r>
        <w:rPr>
          <w:rStyle w:val="Fett"/>
        </w:rPr>
        <w:t>kompt</w:t>
      </w:r>
      <w:proofErr w:type="spellEnd"/>
      <w:r>
        <w:rPr>
          <w:rStyle w:val="Fett"/>
        </w:rPr>
        <w:t xml:space="preserve"> her zum Wasser / Und die </w:t>
      </w:r>
      <w:proofErr w:type="spellStart"/>
      <w:r>
        <w:rPr>
          <w:rStyle w:val="Fett"/>
        </w:rPr>
        <w:t>ir</w:t>
      </w:r>
      <w:proofErr w:type="spellEnd"/>
      <w:r>
        <w:rPr>
          <w:rStyle w:val="Fett"/>
        </w:rPr>
        <w:t xml:space="preserve"> nicht gelt habt / </w:t>
      </w:r>
      <w:proofErr w:type="spellStart"/>
      <w:r>
        <w:rPr>
          <w:rStyle w:val="Fett"/>
        </w:rPr>
        <w:t>kompt</w:t>
      </w:r>
      <w:proofErr w:type="spellEnd"/>
      <w:r>
        <w:rPr>
          <w:rStyle w:val="Fett"/>
        </w:rPr>
        <w:t xml:space="preserve"> her / </w:t>
      </w:r>
      <w:proofErr w:type="spellStart"/>
      <w:r>
        <w:rPr>
          <w:rStyle w:val="Fett"/>
        </w:rPr>
        <w:t>keuffet</w:t>
      </w:r>
      <w:proofErr w:type="spellEnd"/>
      <w:r>
        <w:rPr>
          <w:rStyle w:val="Fett"/>
        </w:rPr>
        <w:t xml:space="preserve"> und esset / </w:t>
      </w:r>
      <w:proofErr w:type="spellStart"/>
      <w:r>
        <w:rPr>
          <w:rStyle w:val="Fett"/>
        </w:rPr>
        <w:t>kompt</w:t>
      </w:r>
      <w:proofErr w:type="spellEnd"/>
      <w:r>
        <w:rPr>
          <w:rStyle w:val="Fett"/>
        </w:rPr>
        <w:t xml:space="preserve"> her / </w:t>
      </w:r>
      <w:proofErr w:type="spellStart"/>
      <w:r>
        <w:rPr>
          <w:rStyle w:val="Fett"/>
        </w:rPr>
        <w:t>keuffet</w:t>
      </w:r>
      <w:proofErr w:type="spellEnd"/>
      <w:r>
        <w:rPr>
          <w:rStyle w:val="Fett"/>
        </w:rPr>
        <w:t xml:space="preserve"> on gelt und </w:t>
      </w:r>
      <w:proofErr w:type="spellStart"/>
      <w:r>
        <w:rPr>
          <w:rStyle w:val="Fett"/>
        </w:rPr>
        <w:t>umb</w:t>
      </w:r>
      <w:proofErr w:type="spellEnd"/>
      <w:r>
        <w:rPr>
          <w:rStyle w:val="Fett"/>
        </w:rPr>
        <w:t xml:space="preserve"> sonst / beide Milch und Wein. </w:t>
      </w:r>
      <w:proofErr w:type="spellStart"/>
      <w:r>
        <w:rPr>
          <w:rStyle w:val="Fett"/>
        </w:rPr>
        <w:t>Warumb</w:t>
      </w:r>
      <w:proofErr w:type="spellEnd"/>
      <w:r>
        <w:rPr>
          <w:rStyle w:val="Fett"/>
        </w:rPr>
        <w:t xml:space="preserve"> </w:t>
      </w:r>
      <w:proofErr w:type="spellStart"/>
      <w:r>
        <w:rPr>
          <w:rStyle w:val="Fett"/>
        </w:rPr>
        <w:t>zelet</w:t>
      </w:r>
      <w:proofErr w:type="spellEnd"/>
      <w:r>
        <w:rPr>
          <w:rStyle w:val="Fett"/>
        </w:rPr>
        <w:t xml:space="preserve"> </w:t>
      </w:r>
      <w:proofErr w:type="spellStart"/>
      <w:r>
        <w:rPr>
          <w:rStyle w:val="Fett"/>
        </w:rPr>
        <w:t>ir</w:t>
      </w:r>
      <w:proofErr w:type="spellEnd"/>
      <w:r>
        <w:rPr>
          <w:rStyle w:val="Fett"/>
        </w:rPr>
        <w:t xml:space="preserve"> gelt / da kein </w:t>
      </w:r>
      <w:proofErr w:type="spellStart"/>
      <w:r>
        <w:rPr>
          <w:rStyle w:val="Fett"/>
        </w:rPr>
        <w:t>brod</w:t>
      </w:r>
      <w:proofErr w:type="spellEnd"/>
      <w:r>
        <w:rPr>
          <w:rStyle w:val="Fett"/>
        </w:rPr>
        <w:t xml:space="preserve"> ist? etc.</w:t>
      </w:r>
      <w:r>
        <w:t xml:space="preserve"> </w:t>
      </w:r>
    </w:p>
    <w:p w14:paraId="4692C34A" w14:textId="77777777" w:rsidR="006F6C05" w:rsidRDefault="006F6C05" w:rsidP="006F6C05">
      <w:pPr>
        <w:pStyle w:val="StandardWeb"/>
      </w:pPr>
      <w:proofErr w:type="spellStart"/>
      <w:r>
        <w:t>DAs</w:t>
      </w:r>
      <w:proofErr w:type="spellEnd"/>
      <w:r>
        <w:t xml:space="preserve"> lasse eine </w:t>
      </w:r>
      <w:proofErr w:type="spellStart"/>
      <w:r>
        <w:t>tewre</w:t>
      </w:r>
      <w:proofErr w:type="spellEnd"/>
      <w:r>
        <w:t xml:space="preserve"> köstliche Wahr sein / welche dazu so </w:t>
      </w:r>
      <w:proofErr w:type="spellStart"/>
      <w:r>
        <w:t>wolfeil</w:t>
      </w:r>
      <w:proofErr w:type="spellEnd"/>
      <w:r>
        <w:t xml:space="preserve"> / ja on gelt und </w:t>
      </w:r>
      <w:proofErr w:type="spellStart"/>
      <w:r>
        <w:t>umb</w:t>
      </w:r>
      <w:proofErr w:type="spellEnd"/>
      <w:r>
        <w:t xml:space="preserve"> sonst / zu </w:t>
      </w:r>
      <w:proofErr w:type="spellStart"/>
      <w:r>
        <w:t>bekomen</w:t>
      </w:r>
      <w:proofErr w:type="spellEnd"/>
      <w:r>
        <w:t xml:space="preserve"> ist / und solche </w:t>
      </w:r>
      <w:proofErr w:type="spellStart"/>
      <w:r>
        <w:t>krafft</w:t>
      </w:r>
      <w:proofErr w:type="spellEnd"/>
      <w:r>
        <w:t xml:space="preserve"> hat und gibt / denen die </w:t>
      </w:r>
      <w:proofErr w:type="spellStart"/>
      <w:r>
        <w:t>ir</w:t>
      </w:r>
      <w:proofErr w:type="spellEnd"/>
      <w:r>
        <w:t xml:space="preserve"> gebrauchen und geniessen / das sie nicht allein </w:t>
      </w:r>
      <w:proofErr w:type="spellStart"/>
      <w:r>
        <w:t>sat</w:t>
      </w:r>
      <w:proofErr w:type="spellEnd"/>
      <w:r>
        <w:t xml:space="preserve"> und fett davon werden / sondern auch </w:t>
      </w:r>
      <w:proofErr w:type="spellStart"/>
      <w:r>
        <w:t>starck</w:t>
      </w:r>
      <w:proofErr w:type="spellEnd"/>
      <w:r>
        <w:t xml:space="preserve"> / </w:t>
      </w:r>
      <w:proofErr w:type="spellStart"/>
      <w:r>
        <w:t>frölich</w:t>
      </w:r>
      <w:proofErr w:type="spellEnd"/>
      <w:r>
        <w:t xml:space="preserve"> und getrost / in allerley </w:t>
      </w:r>
      <w:proofErr w:type="spellStart"/>
      <w:r>
        <w:t>anfechtungen</w:t>
      </w:r>
      <w:proofErr w:type="spellEnd"/>
      <w:r>
        <w:t xml:space="preserve"> und </w:t>
      </w:r>
      <w:proofErr w:type="spellStart"/>
      <w:r>
        <w:t>trübsaln</w:t>
      </w:r>
      <w:proofErr w:type="spellEnd"/>
      <w:r>
        <w:t xml:space="preserve">. </w:t>
      </w:r>
    </w:p>
    <w:p w14:paraId="075ACFAB" w14:textId="77777777" w:rsidR="006F6C05" w:rsidRDefault="006F6C05" w:rsidP="006F6C05">
      <w:pPr>
        <w:pStyle w:val="StandardWeb"/>
      </w:pPr>
      <w:r>
        <w:t xml:space="preserve">Noch sind die </w:t>
      </w:r>
      <w:proofErr w:type="spellStart"/>
      <w:r>
        <w:t>Werckheiligen</w:t>
      </w:r>
      <w:proofErr w:type="spellEnd"/>
      <w:r>
        <w:t xml:space="preserve"> und Heuchler so toll und rasend / das sie nach solcher seliger Labsal nicht allein nicht fragen / und </w:t>
      </w:r>
      <w:proofErr w:type="spellStart"/>
      <w:r>
        <w:t>mutwilliglich</w:t>
      </w:r>
      <w:proofErr w:type="spellEnd"/>
      <w:r>
        <w:t xml:space="preserve"> </w:t>
      </w:r>
      <w:proofErr w:type="spellStart"/>
      <w:r>
        <w:t>verseumen</w:t>
      </w:r>
      <w:proofErr w:type="spellEnd"/>
      <w:r>
        <w:t xml:space="preserve"> / sondern auch feindlich verfolgen und für </w:t>
      </w:r>
      <w:proofErr w:type="spellStart"/>
      <w:r>
        <w:t>gifft</w:t>
      </w:r>
      <w:proofErr w:type="spellEnd"/>
      <w:r>
        <w:t xml:space="preserve"> halten. Und dagegen alle </w:t>
      </w:r>
      <w:proofErr w:type="spellStart"/>
      <w:r>
        <w:t>ir</w:t>
      </w:r>
      <w:proofErr w:type="spellEnd"/>
      <w:r>
        <w:t xml:space="preserve"> vermögen und </w:t>
      </w:r>
      <w:proofErr w:type="spellStart"/>
      <w:r>
        <w:t>sawer</w:t>
      </w:r>
      <w:proofErr w:type="spellEnd"/>
      <w:r>
        <w:t xml:space="preserve"> </w:t>
      </w:r>
      <w:proofErr w:type="spellStart"/>
      <w:r>
        <w:t>erbeit</w:t>
      </w:r>
      <w:proofErr w:type="spellEnd"/>
      <w:r>
        <w:t xml:space="preserve"> / an Menschen </w:t>
      </w:r>
      <w:proofErr w:type="spellStart"/>
      <w:r>
        <w:t>lere</w:t>
      </w:r>
      <w:proofErr w:type="spellEnd"/>
      <w:r>
        <w:t xml:space="preserve"> und Teufels lügen wenden. </w:t>
      </w:r>
    </w:p>
    <w:p w14:paraId="41DD882C" w14:textId="77777777" w:rsidR="006F6C05" w:rsidRDefault="006F6C05" w:rsidP="006F6C05">
      <w:pPr>
        <w:pStyle w:val="StandardWeb"/>
      </w:pPr>
      <w:proofErr w:type="spellStart"/>
      <w:r>
        <w:t>Gleichwol</w:t>
      </w:r>
      <w:proofErr w:type="spellEnd"/>
      <w:r>
        <w:t xml:space="preserve"> predigt und </w:t>
      </w:r>
      <w:proofErr w:type="spellStart"/>
      <w:r>
        <w:t>ruffet</w:t>
      </w:r>
      <w:proofErr w:type="spellEnd"/>
      <w:r>
        <w:t xml:space="preserve"> der heilig Geist nicht vergebens / Die durstigen und </w:t>
      </w:r>
      <w:proofErr w:type="spellStart"/>
      <w:r>
        <w:t>hungerigen</w:t>
      </w:r>
      <w:proofErr w:type="spellEnd"/>
      <w:r>
        <w:t xml:space="preserve"> / das ist / die betrübten / erschrocken gewissen / die </w:t>
      </w:r>
      <w:proofErr w:type="spellStart"/>
      <w:r>
        <w:t>ir</w:t>
      </w:r>
      <w:proofErr w:type="spellEnd"/>
      <w:r>
        <w:t xml:space="preserve"> </w:t>
      </w:r>
      <w:proofErr w:type="spellStart"/>
      <w:r>
        <w:t>sünde</w:t>
      </w:r>
      <w:proofErr w:type="spellEnd"/>
      <w:r>
        <w:t xml:space="preserve"> und Gottes </w:t>
      </w:r>
      <w:proofErr w:type="spellStart"/>
      <w:r>
        <w:t>zorn</w:t>
      </w:r>
      <w:proofErr w:type="spellEnd"/>
      <w:r>
        <w:t xml:space="preserve"> </w:t>
      </w:r>
      <w:proofErr w:type="spellStart"/>
      <w:r>
        <w:t>fülen</w:t>
      </w:r>
      <w:proofErr w:type="spellEnd"/>
      <w:r>
        <w:t xml:space="preserve"> / die finden sich </w:t>
      </w:r>
      <w:proofErr w:type="spellStart"/>
      <w:r>
        <w:t>erzu</w:t>
      </w:r>
      <w:proofErr w:type="spellEnd"/>
      <w:r>
        <w:t xml:space="preserve"> / und </w:t>
      </w:r>
      <w:proofErr w:type="spellStart"/>
      <w:r>
        <w:t>nemen</w:t>
      </w:r>
      <w:proofErr w:type="spellEnd"/>
      <w:r>
        <w:t xml:space="preserve"> mit </w:t>
      </w:r>
      <w:proofErr w:type="spellStart"/>
      <w:r>
        <w:t>freuden</w:t>
      </w:r>
      <w:proofErr w:type="spellEnd"/>
      <w:r>
        <w:t xml:space="preserve"> solche Trostpredigt an. Dadurch sie </w:t>
      </w:r>
      <w:proofErr w:type="spellStart"/>
      <w:r>
        <w:t>one</w:t>
      </w:r>
      <w:proofErr w:type="spellEnd"/>
      <w:r>
        <w:t xml:space="preserve"> gelt und </w:t>
      </w:r>
      <w:proofErr w:type="spellStart"/>
      <w:r>
        <w:t>umb</w:t>
      </w:r>
      <w:proofErr w:type="spellEnd"/>
      <w:r>
        <w:t xml:space="preserve"> sonst / das ist / </w:t>
      </w:r>
      <w:proofErr w:type="spellStart"/>
      <w:r>
        <w:t>one</w:t>
      </w:r>
      <w:proofErr w:type="spellEnd"/>
      <w:r>
        <w:t xml:space="preserve"> </w:t>
      </w:r>
      <w:proofErr w:type="spellStart"/>
      <w:r>
        <w:t>ir</w:t>
      </w:r>
      <w:proofErr w:type="spellEnd"/>
      <w:r>
        <w:t xml:space="preserve"> verdienst und </w:t>
      </w:r>
      <w:proofErr w:type="spellStart"/>
      <w:r>
        <w:t>erbeit</w:t>
      </w:r>
      <w:proofErr w:type="spellEnd"/>
      <w:r>
        <w:t xml:space="preserve"> / getröstet und </w:t>
      </w:r>
      <w:proofErr w:type="spellStart"/>
      <w:r>
        <w:t>gesterckt</w:t>
      </w:r>
      <w:proofErr w:type="spellEnd"/>
      <w:r>
        <w:t xml:space="preserve"> werden / in allerley not und </w:t>
      </w:r>
      <w:proofErr w:type="spellStart"/>
      <w:r>
        <w:t>tod</w:t>
      </w:r>
      <w:proofErr w:type="spellEnd"/>
      <w:r>
        <w:t xml:space="preserve">. </w:t>
      </w:r>
    </w:p>
    <w:p w14:paraId="6ABDCA89" w14:textId="77777777" w:rsidR="006F6C05" w:rsidRDefault="006F6C05" w:rsidP="006F6C05">
      <w:pPr>
        <w:pStyle w:val="StandardWeb"/>
      </w:pPr>
      <w:r>
        <w:t xml:space="preserve">Da finden sie das Brot / davon Christus Joh. vi. saget / das vom </w:t>
      </w:r>
      <w:proofErr w:type="spellStart"/>
      <w:r>
        <w:t>Himel</w:t>
      </w:r>
      <w:proofErr w:type="spellEnd"/>
      <w:r>
        <w:t xml:space="preserve"> </w:t>
      </w:r>
      <w:proofErr w:type="spellStart"/>
      <w:r>
        <w:t>kompt</w:t>
      </w:r>
      <w:proofErr w:type="spellEnd"/>
      <w:r>
        <w:t xml:space="preserve"> (</w:t>
      </w:r>
      <w:proofErr w:type="spellStart"/>
      <w:r>
        <w:t>welchs</w:t>
      </w:r>
      <w:proofErr w:type="spellEnd"/>
      <w:r>
        <w:t xml:space="preserve"> er </w:t>
      </w:r>
      <w:proofErr w:type="spellStart"/>
      <w:r>
        <w:t>selbs</w:t>
      </w:r>
      <w:proofErr w:type="spellEnd"/>
      <w:r>
        <w:t xml:space="preserve"> ist) und gibt denen / so davon essen (an in </w:t>
      </w:r>
      <w:proofErr w:type="spellStart"/>
      <w:r>
        <w:t>gleuben</w:t>
      </w:r>
      <w:proofErr w:type="spellEnd"/>
      <w:r>
        <w:t xml:space="preserve">) das Leben / etc. und wie der Prophet hernach saget / die gewisse </w:t>
      </w:r>
      <w:proofErr w:type="spellStart"/>
      <w:r>
        <w:t>gnade</w:t>
      </w:r>
      <w:proofErr w:type="spellEnd"/>
      <w:r>
        <w:t xml:space="preserve"> / David zugesaget / unsern HErrn </w:t>
      </w:r>
      <w:proofErr w:type="spellStart"/>
      <w:r>
        <w:t>Jhesum</w:t>
      </w:r>
      <w:proofErr w:type="spellEnd"/>
      <w:r>
        <w:t xml:space="preserve"> Christum / Welcher ist unser Gerechtigkeit / Leben und ewiger Bund / zwischen Gott und den Menschen. </w:t>
      </w:r>
    </w:p>
    <w:p w14:paraId="0E0FDFB6" w14:textId="77777777" w:rsidR="006F6C05" w:rsidRDefault="006F6C05" w:rsidP="006F6C05">
      <w:pPr>
        <w:pStyle w:val="StandardWeb"/>
      </w:pPr>
      <w:r>
        <w:t xml:space="preserve">Und hie ist uns Christen / die </w:t>
      </w:r>
      <w:proofErr w:type="spellStart"/>
      <w:r>
        <w:t>Schrifft</w:t>
      </w:r>
      <w:proofErr w:type="spellEnd"/>
      <w:r>
        <w:t xml:space="preserve"> vom heiligen Geist / </w:t>
      </w:r>
      <w:proofErr w:type="spellStart"/>
      <w:r>
        <w:t>auffs</w:t>
      </w:r>
      <w:proofErr w:type="spellEnd"/>
      <w:r>
        <w:t xml:space="preserve"> höchste </w:t>
      </w:r>
      <w:proofErr w:type="spellStart"/>
      <w:r>
        <w:t>gepreiset</w:t>
      </w:r>
      <w:proofErr w:type="spellEnd"/>
      <w:r>
        <w:t xml:space="preserve"> / und </w:t>
      </w:r>
      <w:proofErr w:type="spellStart"/>
      <w:r>
        <w:t>befolhen</w:t>
      </w:r>
      <w:proofErr w:type="spellEnd"/>
      <w:r>
        <w:t xml:space="preserve"> zu lesen / hören / lernen und </w:t>
      </w:r>
      <w:proofErr w:type="spellStart"/>
      <w:r>
        <w:t>gleuben</w:t>
      </w:r>
      <w:proofErr w:type="spellEnd"/>
      <w:r>
        <w:t xml:space="preserve">. Dagegen </w:t>
      </w:r>
      <w:proofErr w:type="spellStart"/>
      <w:r>
        <w:t>Menschenlere</w:t>
      </w:r>
      <w:proofErr w:type="spellEnd"/>
      <w:r>
        <w:t xml:space="preserve"> und gebot / welche S. Paulus nennet Teufels </w:t>
      </w:r>
      <w:proofErr w:type="spellStart"/>
      <w:r>
        <w:t>lere</w:t>
      </w:r>
      <w:proofErr w:type="spellEnd"/>
      <w:r>
        <w:t xml:space="preserve"> / </w:t>
      </w:r>
      <w:proofErr w:type="spellStart"/>
      <w:r>
        <w:t>auffs</w:t>
      </w:r>
      <w:proofErr w:type="spellEnd"/>
      <w:r>
        <w:t xml:space="preserve"> </w:t>
      </w:r>
      <w:proofErr w:type="spellStart"/>
      <w:r>
        <w:t>hertest</w:t>
      </w:r>
      <w:proofErr w:type="spellEnd"/>
      <w:r>
        <w:t xml:space="preserve"> verboten. Wer nu </w:t>
      </w:r>
      <w:proofErr w:type="spellStart"/>
      <w:r>
        <w:t>ohren</w:t>
      </w:r>
      <w:proofErr w:type="spellEnd"/>
      <w:r>
        <w:t xml:space="preserve"> hat zu hören / der höre. </w:t>
      </w:r>
    </w:p>
    <w:p w14:paraId="1205F8DA" w14:textId="77777777" w:rsidR="006F6C05" w:rsidRDefault="006F6C05" w:rsidP="006F6C05">
      <w:pPr>
        <w:pStyle w:val="StandardWeb"/>
      </w:pPr>
      <w:r>
        <w:rPr>
          <w:rStyle w:val="Fett"/>
        </w:rPr>
        <w:t xml:space="preserve">Alle die </w:t>
      </w:r>
      <w:proofErr w:type="spellStart"/>
      <w:r>
        <w:rPr>
          <w:rStyle w:val="Fett"/>
        </w:rPr>
        <w:t>ir</w:t>
      </w:r>
      <w:proofErr w:type="spellEnd"/>
      <w:r>
        <w:rPr>
          <w:rStyle w:val="Fett"/>
        </w:rPr>
        <w:t xml:space="preserve"> </w:t>
      </w:r>
      <w:proofErr w:type="spellStart"/>
      <w:r>
        <w:rPr>
          <w:rStyle w:val="Fett"/>
        </w:rPr>
        <w:t>dürstig</w:t>
      </w:r>
      <w:proofErr w:type="spellEnd"/>
      <w:r>
        <w:rPr>
          <w:rStyle w:val="Fett"/>
        </w:rPr>
        <w:t xml:space="preserve"> seid etc.</w:t>
      </w:r>
      <w:r>
        <w:t xml:space="preserve"> </w:t>
      </w:r>
    </w:p>
    <w:p w14:paraId="0A286B5C" w14:textId="77777777" w:rsidR="006F6C05" w:rsidRDefault="006F6C05" w:rsidP="006F6C05">
      <w:pPr>
        <w:pStyle w:val="StandardWeb"/>
      </w:pPr>
      <w:proofErr w:type="spellStart"/>
      <w:r>
        <w:t>DAs</w:t>
      </w:r>
      <w:proofErr w:type="spellEnd"/>
      <w:r>
        <w:t xml:space="preserve"> ist so viel gesagt / Es ist mit </w:t>
      </w:r>
      <w:proofErr w:type="spellStart"/>
      <w:r>
        <w:t>menschenleren</w:t>
      </w:r>
      <w:proofErr w:type="spellEnd"/>
      <w:r>
        <w:t xml:space="preserve"> / falschen Gottesdiensten / und Religion / alle mühe / </w:t>
      </w:r>
      <w:proofErr w:type="spellStart"/>
      <w:r>
        <w:t>erbeit</w:t>
      </w:r>
      <w:proofErr w:type="spellEnd"/>
      <w:r>
        <w:t xml:space="preserve"> und kost verloren. </w:t>
      </w:r>
      <w:proofErr w:type="spellStart"/>
      <w:r>
        <w:t>Kompt</w:t>
      </w:r>
      <w:proofErr w:type="spellEnd"/>
      <w:r>
        <w:t xml:space="preserve"> zur heiligen </w:t>
      </w:r>
      <w:proofErr w:type="spellStart"/>
      <w:r>
        <w:t>Schrifft</w:t>
      </w:r>
      <w:proofErr w:type="spellEnd"/>
      <w:r>
        <w:t xml:space="preserve"> / da </w:t>
      </w:r>
      <w:proofErr w:type="spellStart"/>
      <w:r>
        <w:t>jr</w:t>
      </w:r>
      <w:proofErr w:type="spellEnd"/>
      <w:r>
        <w:t xml:space="preserve"> Gottes </w:t>
      </w:r>
      <w:proofErr w:type="spellStart"/>
      <w:r>
        <w:t>wort</w:t>
      </w:r>
      <w:proofErr w:type="spellEnd"/>
      <w:r>
        <w:t xml:space="preserve"> möget hören und lernen. Da werdet </w:t>
      </w:r>
      <w:proofErr w:type="spellStart"/>
      <w:r>
        <w:t>ir</w:t>
      </w:r>
      <w:proofErr w:type="spellEnd"/>
      <w:r>
        <w:t xml:space="preserve"> </w:t>
      </w:r>
      <w:proofErr w:type="spellStart"/>
      <w:r>
        <w:t>gewis</w:t>
      </w:r>
      <w:proofErr w:type="spellEnd"/>
      <w:r>
        <w:t xml:space="preserve"> innen finden / Christum den ewigen Gnadenbund Gottes mit euch. Da esset und </w:t>
      </w:r>
      <w:proofErr w:type="spellStart"/>
      <w:r>
        <w:t>trincket</w:t>
      </w:r>
      <w:proofErr w:type="spellEnd"/>
      <w:r>
        <w:t xml:space="preserve"> / das ist / </w:t>
      </w:r>
      <w:proofErr w:type="spellStart"/>
      <w:r>
        <w:t>gleubet</w:t>
      </w:r>
      <w:proofErr w:type="spellEnd"/>
      <w:r>
        <w:t xml:space="preserve"> / So werdet </w:t>
      </w:r>
      <w:proofErr w:type="spellStart"/>
      <w:r>
        <w:t>jr</w:t>
      </w:r>
      <w:proofErr w:type="spellEnd"/>
      <w:r>
        <w:t xml:space="preserve"> </w:t>
      </w:r>
      <w:proofErr w:type="spellStart"/>
      <w:r>
        <w:t>sat</w:t>
      </w:r>
      <w:proofErr w:type="spellEnd"/>
      <w:r>
        <w:t xml:space="preserve"> / fett und </w:t>
      </w:r>
      <w:proofErr w:type="spellStart"/>
      <w:r>
        <w:t>frölich</w:t>
      </w:r>
      <w:proofErr w:type="spellEnd"/>
      <w:r>
        <w:t xml:space="preserve"> zum guten. </w:t>
      </w:r>
    </w:p>
    <w:p w14:paraId="4BAB69AF" w14:textId="77777777" w:rsidR="006F6C05" w:rsidRDefault="006F6C05" w:rsidP="006F6C05">
      <w:pPr>
        <w:pStyle w:val="StandardWeb"/>
      </w:pPr>
      <w:r>
        <w:rPr>
          <w:rStyle w:val="Fett"/>
        </w:rPr>
        <w:t>Suchet den HERRN / weil er zu finden ist / Ruffet in an / weil er nahe ist.</w:t>
      </w:r>
      <w:r>
        <w:t xml:space="preserve"> </w:t>
      </w:r>
    </w:p>
    <w:p w14:paraId="0A02406F" w14:textId="77777777" w:rsidR="006F6C05" w:rsidRDefault="006F6C05" w:rsidP="006F6C05">
      <w:pPr>
        <w:pStyle w:val="StandardWeb"/>
      </w:pPr>
      <w:proofErr w:type="spellStart"/>
      <w:r>
        <w:t>DEnn</w:t>
      </w:r>
      <w:proofErr w:type="spellEnd"/>
      <w:r>
        <w:t xml:space="preserve"> ist der HERR zu finden / wenn er uns sein </w:t>
      </w:r>
      <w:proofErr w:type="spellStart"/>
      <w:r>
        <w:t>gnade</w:t>
      </w:r>
      <w:proofErr w:type="spellEnd"/>
      <w:r>
        <w:t xml:space="preserve"> durchs Wort </w:t>
      </w:r>
      <w:proofErr w:type="spellStart"/>
      <w:r>
        <w:t>anbeut</w:t>
      </w:r>
      <w:proofErr w:type="spellEnd"/>
      <w:r>
        <w:t xml:space="preserve">. Denn ist er nahe / wenn uns Christus durch seine </w:t>
      </w:r>
      <w:proofErr w:type="spellStart"/>
      <w:r>
        <w:t>tewre</w:t>
      </w:r>
      <w:proofErr w:type="spellEnd"/>
      <w:r>
        <w:t xml:space="preserve"> Diener / sein </w:t>
      </w:r>
      <w:proofErr w:type="spellStart"/>
      <w:r>
        <w:t>Euangelium</w:t>
      </w:r>
      <w:proofErr w:type="spellEnd"/>
      <w:r>
        <w:t xml:space="preserve"> </w:t>
      </w:r>
      <w:proofErr w:type="spellStart"/>
      <w:r>
        <w:t>furtregt</w:t>
      </w:r>
      <w:proofErr w:type="spellEnd"/>
      <w:r>
        <w:t xml:space="preserve"> / und </w:t>
      </w:r>
      <w:proofErr w:type="spellStart"/>
      <w:r>
        <w:t>ermanet</w:t>
      </w:r>
      <w:proofErr w:type="spellEnd"/>
      <w:r>
        <w:t xml:space="preserve"> / das wir in mit glauben sollen </w:t>
      </w:r>
      <w:proofErr w:type="spellStart"/>
      <w:r>
        <w:t>annemen</w:t>
      </w:r>
      <w:proofErr w:type="spellEnd"/>
      <w:r>
        <w:t xml:space="preserve">. </w:t>
      </w:r>
    </w:p>
    <w:p w14:paraId="136E9E58" w14:textId="77777777" w:rsidR="006F6C05" w:rsidRDefault="006F6C05" w:rsidP="006F6C05">
      <w:pPr>
        <w:pStyle w:val="StandardWeb"/>
      </w:pPr>
      <w:r>
        <w:t xml:space="preserve">Da ists denn hohe zeit / das wir uns nicht </w:t>
      </w:r>
      <w:proofErr w:type="spellStart"/>
      <w:r>
        <w:t>seumen</w:t>
      </w:r>
      <w:proofErr w:type="spellEnd"/>
      <w:r>
        <w:t xml:space="preserve"> / Sondern in mit rechtem ernst und </w:t>
      </w:r>
      <w:proofErr w:type="spellStart"/>
      <w:r>
        <w:t>vleis</w:t>
      </w:r>
      <w:proofErr w:type="spellEnd"/>
      <w:r>
        <w:t xml:space="preserve"> / durch rechtschaffene Busse suchen / und in </w:t>
      </w:r>
      <w:proofErr w:type="spellStart"/>
      <w:r>
        <w:t>ungeerbtem</w:t>
      </w:r>
      <w:proofErr w:type="spellEnd"/>
      <w:r>
        <w:t xml:space="preserve"> glauben </w:t>
      </w:r>
      <w:proofErr w:type="spellStart"/>
      <w:r>
        <w:t>anruffen</w:t>
      </w:r>
      <w:proofErr w:type="spellEnd"/>
      <w:r>
        <w:t xml:space="preserve">. </w:t>
      </w:r>
    </w:p>
    <w:p w14:paraId="15BD5C67" w14:textId="77777777" w:rsidR="006F6C05" w:rsidRDefault="006F6C05" w:rsidP="006F6C05">
      <w:pPr>
        <w:pStyle w:val="StandardWeb"/>
      </w:pPr>
      <w:r>
        <w:t xml:space="preserve">Rechtschaffene Busse aber ist / wie sich der Prophet </w:t>
      </w:r>
      <w:proofErr w:type="spellStart"/>
      <w:r>
        <w:t>selbs</w:t>
      </w:r>
      <w:proofErr w:type="spellEnd"/>
      <w:r>
        <w:t xml:space="preserve"> deutet / Das der Gottlose / das ist / der </w:t>
      </w:r>
      <w:proofErr w:type="spellStart"/>
      <w:r>
        <w:t>Ungleubige</w:t>
      </w:r>
      <w:proofErr w:type="spellEnd"/>
      <w:r>
        <w:t xml:space="preserve"> und </w:t>
      </w:r>
      <w:proofErr w:type="spellStart"/>
      <w:r>
        <w:t>Gottslesterer</w:t>
      </w:r>
      <w:proofErr w:type="spellEnd"/>
      <w:r>
        <w:t xml:space="preserve"> / von seinem Wege / das ist / von seinem Gottlosen wesen und </w:t>
      </w:r>
      <w:proofErr w:type="spellStart"/>
      <w:r>
        <w:t>heuchley</w:t>
      </w:r>
      <w:proofErr w:type="spellEnd"/>
      <w:r>
        <w:t xml:space="preserve"> / lasse / und sich zum HERRN </w:t>
      </w:r>
      <w:proofErr w:type="spellStart"/>
      <w:r>
        <w:t>bekere</w:t>
      </w:r>
      <w:proofErr w:type="spellEnd"/>
      <w:r>
        <w:t xml:space="preserve"> / die </w:t>
      </w:r>
      <w:proofErr w:type="spellStart"/>
      <w:r>
        <w:t>verheissene</w:t>
      </w:r>
      <w:proofErr w:type="spellEnd"/>
      <w:r>
        <w:t xml:space="preserve"> und </w:t>
      </w:r>
      <w:proofErr w:type="spellStart"/>
      <w:r>
        <w:t>geschenckte</w:t>
      </w:r>
      <w:proofErr w:type="spellEnd"/>
      <w:r>
        <w:t xml:space="preserve"> </w:t>
      </w:r>
      <w:proofErr w:type="spellStart"/>
      <w:r>
        <w:t>gnade</w:t>
      </w:r>
      <w:proofErr w:type="spellEnd"/>
      <w:r>
        <w:t xml:space="preserve"> / in Christo mit glauben </w:t>
      </w:r>
      <w:proofErr w:type="spellStart"/>
      <w:r>
        <w:t>anneme</w:t>
      </w:r>
      <w:proofErr w:type="spellEnd"/>
      <w:r>
        <w:t xml:space="preserve"> / So wird der HERR sich seiner erbarmen / Denn bey </w:t>
      </w:r>
      <w:proofErr w:type="spellStart"/>
      <w:r>
        <w:t>jm</w:t>
      </w:r>
      <w:proofErr w:type="spellEnd"/>
      <w:r>
        <w:t xml:space="preserve"> ist viel </w:t>
      </w:r>
      <w:proofErr w:type="spellStart"/>
      <w:r>
        <w:t>vergebung</w:t>
      </w:r>
      <w:proofErr w:type="spellEnd"/>
      <w:r>
        <w:t xml:space="preserve">. </w:t>
      </w:r>
    </w:p>
    <w:p w14:paraId="1C8EAB5E" w14:textId="77777777" w:rsidR="006F6C05" w:rsidRDefault="006F6C05" w:rsidP="006F6C05">
      <w:pPr>
        <w:pStyle w:val="StandardWeb"/>
      </w:pPr>
      <w:r>
        <w:t xml:space="preserve">Also auch der </w:t>
      </w:r>
      <w:proofErr w:type="spellStart"/>
      <w:r>
        <w:t>Ubeltheter</w:t>
      </w:r>
      <w:proofErr w:type="spellEnd"/>
      <w:r>
        <w:t xml:space="preserve"> / das ist / der seinen </w:t>
      </w:r>
      <w:proofErr w:type="spellStart"/>
      <w:r>
        <w:t>Nehesten</w:t>
      </w:r>
      <w:proofErr w:type="spellEnd"/>
      <w:r>
        <w:t xml:space="preserve"> / mit </w:t>
      </w:r>
      <w:proofErr w:type="spellStart"/>
      <w:r>
        <w:t>wort</w:t>
      </w:r>
      <w:proofErr w:type="spellEnd"/>
      <w:r>
        <w:t xml:space="preserve"> / rat oder that / zu nahen ist / lasse seine </w:t>
      </w:r>
      <w:proofErr w:type="spellStart"/>
      <w:r>
        <w:t>gedancken</w:t>
      </w:r>
      <w:proofErr w:type="spellEnd"/>
      <w:r>
        <w:t xml:space="preserve"> / das ist / sein richten und trachten / wie er schaden möge thun / Und halte sich auch mit glauben an Gottes </w:t>
      </w:r>
      <w:proofErr w:type="spellStart"/>
      <w:r>
        <w:t>verheissung</w:t>
      </w:r>
      <w:proofErr w:type="spellEnd"/>
      <w:r>
        <w:t xml:space="preserve"> etc. </w:t>
      </w:r>
    </w:p>
    <w:p w14:paraId="285107B9" w14:textId="77777777" w:rsidR="006F6C05" w:rsidRDefault="006F6C05" w:rsidP="006F6C05">
      <w:pPr>
        <w:pStyle w:val="StandardWeb"/>
      </w:pPr>
      <w:r>
        <w:t xml:space="preserve">Denn des HERRN </w:t>
      </w:r>
      <w:proofErr w:type="spellStart"/>
      <w:r>
        <w:t>gedancken</w:t>
      </w:r>
      <w:proofErr w:type="spellEnd"/>
      <w:r>
        <w:t xml:space="preserve"> (spricht der Prophet weiter) sind nicht </w:t>
      </w:r>
      <w:proofErr w:type="spellStart"/>
      <w:r>
        <w:t>ewer</w:t>
      </w:r>
      <w:proofErr w:type="spellEnd"/>
      <w:r>
        <w:t xml:space="preserve"> </w:t>
      </w:r>
      <w:proofErr w:type="spellStart"/>
      <w:r>
        <w:t>gedancken</w:t>
      </w:r>
      <w:proofErr w:type="spellEnd"/>
      <w:r>
        <w:t xml:space="preserve">. Wil so viel sagen / </w:t>
      </w:r>
      <w:proofErr w:type="spellStart"/>
      <w:r>
        <w:t>Ir</w:t>
      </w:r>
      <w:proofErr w:type="spellEnd"/>
      <w:r>
        <w:t xml:space="preserve"> wisset von keiner andern </w:t>
      </w:r>
      <w:proofErr w:type="spellStart"/>
      <w:r>
        <w:t>gerechtigkeit</w:t>
      </w:r>
      <w:proofErr w:type="spellEnd"/>
      <w:r>
        <w:t xml:space="preserve"> / wenn </w:t>
      </w:r>
      <w:proofErr w:type="spellStart"/>
      <w:r>
        <w:t>ir</w:t>
      </w:r>
      <w:proofErr w:type="spellEnd"/>
      <w:r>
        <w:t xml:space="preserve"> hoch </w:t>
      </w:r>
      <w:proofErr w:type="spellStart"/>
      <w:r>
        <w:t>komet</w:t>
      </w:r>
      <w:proofErr w:type="spellEnd"/>
      <w:r>
        <w:t xml:space="preserve"> / denn von der </w:t>
      </w:r>
      <w:proofErr w:type="spellStart"/>
      <w:r>
        <w:t>gerechtigkeit</w:t>
      </w:r>
      <w:proofErr w:type="spellEnd"/>
      <w:r>
        <w:t xml:space="preserve"> der </w:t>
      </w:r>
      <w:proofErr w:type="spellStart"/>
      <w:r>
        <w:t>werck</w:t>
      </w:r>
      <w:proofErr w:type="spellEnd"/>
      <w:r>
        <w:t xml:space="preserve"> des Gesetzes. Sie </w:t>
      </w:r>
      <w:proofErr w:type="spellStart"/>
      <w:r>
        <w:t>helt</w:t>
      </w:r>
      <w:proofErr w:type="spellEnd"/>
      <w:r>
        <w:t xml:space="preserve"> aber </w:t>
      </w:r>
      <w:proofErr w:type="spellStart"/>
      <w:r>
        <w:t>fur</w:t>
      </w:r>
      <w:proofErr w:type="spellEnd"/>
      <w:r>
        <w:t xml:space="preserve"> Mir den stich nicht / Meine </w:t>
      </w:r>
      <w:proofErr w:type="spellStart"/>
      <w:r>
        <w:t>gerechtigkeit</w:t>
      </w:r>
      <w:proofErr w:type="spellEnd"/>
      <w:r>
        <w:t xml:space="preserve"> </w:t>
      </w:r>
      <w:proofErr w:type="spellStart"/>
      <w:r>
        <w:t>mus</w:t>
      </w:r>
      <w:proofErr w:type="spellEnd"/>
      <w:r>
        <w:t xml:space="preserve"> es thun / welche ist / das ich aus lauter </w:t>
      </w:r>
      <w:proofErr w:type="spellStart"/>
      <w:r>
        <w:t>gnade</w:t>
      </w:r>
      <w:proofErr w:type="spellEnd"/>
      <w:r>
        <w:t xml:space="preserve"> </w:t>
      </w:r>
      <w:proofErr w:type="spellStart"/>
      <w:r>
        <w:t>sünde</w:t>
      </w:r>
      <w:proofErr w:type="spellEnd"/>
      <w:r>
        <w:t xml:space="preserve"> vergebe / </w:t>
      </w:r>
      <w:proofErr w:type="spellStart"/>
      <w:r>
        <w:t>umb</w:t>
      </w:r>
      <w:proofErr w:type="spellEnd"/>
      <w:r>
        <w:t xml:space="preserve"> Christus willen / im Gesetz und Propheten verheissen. </w:t>
      </w:r>
    </w:p>
    <w:p w14:paraId="47A1FE20" w14:textId="77777777" w:rsidR="006F6C05" w:rsidRDefault="006F6C05" w:rsidP="006F6C05">
      <w:pPr>
        <w:pStyle w:val="berschrift3"/>
      </w:pPr>
      <w:r>
        <w:t>Jesaja 57</w:t>
      </w:r>
    </w:p>
    <w:p w14:paraId="2C9EFB20" w14:textId="77777777" w:rsidR="006F6C05" w:rsidRDefault="006F6C05" w:rsidP="006F6C05">
      <w:pPr>
        <w:pStyle w:val="StandardWeb"/>
      </w:pPr>
      <w:r>
        <w:rPr>
          <w:rStyle w:val="Fett"/>
        </w:rPr>
        <w:t xml:space="preserve">Ich war zornig </w:t>
      </w:r>
      <w:proofErr w:type="spellStart"/>
      <w:r>
        <w:rPr>
          <w:rStyle w:val="Fett"/>
        </w:rPr>
        <w:t>uber</w:t>
      </w:r>
      <w:proofErr w:type="spellEnd"/>
      <w:r>
        <w:rPr>
          <w:rStyle w:val="Fett"/>
        </w:rPr>
        <w:t xml:space="preserve"> die </w:t>
      </w:r>
      <w:proofErr w:type="spellStart"/>
      <w:r>
        <w:rPr>
          <w:rStyle w:val="Fett"/>
        </w:rPr>
        <w:t>untugent</w:t>
      </w:r>
      <w:proofErr w:type="spellEnd"/>
      <w:r>
        <w:rPr>
          <w:rStyle w:val="Fett"/>
        </w:rPr>
        <w:t xml:space="preserve"> </w:t>
      </w:r>
      <w:proofErr w:type="spellStart"/>
      <w:r>
        <w:rPr>
          <w:rStyle w:val="Fett"/>
        </w:rPr>
        <w:t>ires</w:t>
      </w:r>
      <w:proofErr w:type="spellEnd"/>
      <w:r>
        <w:rPr>
          <w:rStyle w:val="Fett"/>
        </w:rPr>
        <w:t xml:space="preserve"> </w:t>
      </w:r>
      <w:proofErr w:type="spellStart"/>
      <w:r>
        <w:rPr>
          <w:rStyle w:val="Fett"/>
        </w:rPr>
        <w:t>Geitzes</w:t>
      </w:r>
      <w:proofErr w:type="spellEnd"/>
      <w:r>
        <w:rPr>
          <w:rStyle w:val="Fett"/>
        </w:rPr>
        <w:t xml:space="preserve"> / und schlug sie / </w:t>
      </w:r>
      <w:proofErr w:type="spellStart"/>
      <w:r>
        <w:rPr>
          <w:rStyle w:val="Fett"/>
        </w:rPr>
        <w:t>verbarge</w:t>
      </w:r>
      <w:proofErr w:type="spellEnd"/>
      <w:r>
        <w:rPr>
          <w:rStyle w:val="Fett"/>
        </w:rPr>
        <w:t xml:space="preserve"> Mich / und zürnete etc.</w:t>
      </w:r>
      <w:r>
        <w:t xml:space="preserve"> </w:t>
      </w:r>
    </w:p>
    <w:p w14:paraId="6A14CADF" w14:textId="77777777" w:rsidR="006F6C05" w:rsidRDefault="006F6C05" w:rsidP="006F6C05">
      <w:pPr>
        <w:pStyle w:val="StandardWeb"/>
      </w:pPr>
      <w:proofErr w:type="spellStart"/>
      <w:r>
        <w:t>ALler</w:t>
      </w:r>
      <w:proofErr w:type="spellEnd"/>
      <w:r>
        <w:t xml:space="preserve"> falscher Gottesdienst / </w:t>
      </w:r>
      <w:proofErr w:type="spellStart"/>
      <w:r>
        <w:t>gleisset</w:t>
      </w:r>
      <w:proofErr w:type="spellEnd"/>
      <w:r>
        <w:t xml:space="preserve"> schön / </w:t>
      </w:r>
      <w:proofErr w:type="spellStart"/>
      <w:r>
        <w:t>nimpt</w:t>
      </w:r>
      <w:proofErr w:type="spellEnd"/>
      <w:r>
        <w:t xml:space="preserve"> die Leute ein / das sie gefallen dran haben / und grosse </w:t>
      </w:r>
      <w:proofErr w:type="spellStart"/>
      <w:r>
        <w:t>andacht</w:t>
      </w:r>
      <w:proofErr w:type="spellEnd"/>
      <w:r>
        <w:t xml:space="preserve"> dazu gewinnen / Ist doch lauter betrug und </w:t>
      </w:r>
      <w:proofErr w:type="spellStart"/>
      <w:r>
        <w:t>Abgötterey</w:t>
      </w:r>
      <w:proofErr w:type="spellEnd"/>
      <w:r>
        <w:t xml:space="preserve"> / da durch Gott </w:t>
      </w:r>
      <w:proofErr w:type="spellStart"/>
      <w:r>
        <w:t>auffs</w:t>
      </w:r>
      <w:proofErr w:type="spellEnd"/>
      <w:r>
        <w:t xml:space="preserve"> höchst erzürnet / und Menschlich ehr und der Bauch gesucht wird. Wie S. Paulus von den Götzendienern sagt Phil. </w:t>
      </w:r>
      <w:proofErr w:type="spellStart"/>
      <w:r>
        <w:t>iii.</w:t>
      </w:r>
      <w:proofErr w:type="spellEnd"/>
      <w:r>
        <w:t xml:space="preserve"> Das der Bauch </w:t>
      </w:r>
      <w:proofErr w:type="spellStart"/>
      <w:r>
        <w:t>jr</w:t>
      </w:r>
      <w:proofErr w:type="spellEnd"/>
      <w:r>
        <w:t xml:space="preserve"> Gott ist / </w:t>
      </w:r>
      <w:proofErr w:type="spellStart"/>
      <w:r>
        <w:t>Ir</w:t>
      </w:r>
      <w:proofErr w:type="spellEnd"/>
      <w:r>
        <w:t xml:space="preserve"> ehr zu schanden wird / und </w:t>
      </w:r>
      <w:proofErr w:type="spellStart"/>
      <w:r>
        <w:t>ir</w:t>
      </w:r>
      <w:proofErr w:type="spellEnd"/>
      <w:r>
        <w:t xml:space="preserve"> ende das </w:t>
      </w:r>
      <w:proofErr w:type="spellStart"/>
      <w:r>
        <w:t>Verdamms</w:t>
      </w:r>
      <w:proofErr w:type="spellEnd"/>
      <w:r>
        <w:t xml:space="preserve"> ist. </w:t>
      </w:r>
    </w:p>
    <w:p w14:paraId="3AB7BB75" w14:textId="77777777" w:rsidR="006F6C05" w:rsidRDefault="006F6C05" w:rsidP="006F6C05">
      <w:pPr>
        <w:pStyle w:val="StandardWeb"/>
      </w:pPr>
      <w:r>
        <w:t xml:space="preserve">Dergleichen Gottesdienst richten an die falschen Propheten / und er nach die </w:t>
      </w:r>
      <w:proofErr w:type="spellStart"/>
      <w:r>
        <w:t>Phariseer</w:t>
      </w:r>
      <w:proofErr w:type="spellEnd"/>
      <w:r>
        <w:t xml:space="preserve"> und </w:t>
      </w:r>
      <w:proofErr w:type="spellStart"/>
      <w:r>
        <w:t>Schrifftgelerten</w:t>
      </w:r>
      <w:proofErr w:type="spellEnd"/>
      <w:r>
        <w:t xml:space="preserve"> unter </w:t>
      </w:r>
      <w:proofErr w:type="spellStart"/>
      <w:r>
        <w:t>irem</w:t>
      </w:r>
      <w:proofErr w:type="spellEnd"/>
      <w:r>
        <w:t xml:space="preserve"> </w:t>
      </w:r>
      <w:proofErr w:type="spellStart"/>
      <w:r>
        <w:t>Volck</w:t>
      </w:r>
      <w:proofErr w:type="spellEnd"/>
      <w:r>
        <w:t xml:space="preserve"> / auch ehre und gut dadurch zu erlangen. Daher Gott durch den Propheten </w:t>
      </w:r>
      <w:proofErr w:type="spellStart"/>
      <w:r>
        <w:t>ire</w:t>
      </w:r>
      <w:proofErr w:type="spellEnd"/>
      <w:r>
        <w:t xml:space="preserve"> </w:t>
      </w:r>
      <w:proofErr w:type="spellStart"/>
      <w:r>
        <w:t>Abgötterey</w:t>
      </w:r>
      <w:proofErr w:type="spellEnd"/>
      <w:r>
        <w:t xml:space="preserve"> und </w:t>
      </w:r>
      <w:proofErr w:type="spellStart"/>
      <w:r>
        <w:t>Geitz</w:t>
      </w:r>
      <w:proofErr w:type="spellEnd"/>
      <w:r>
        <w:t xml:space="preserve"> hart strafft / und spricht / Ich war zornig </w:t>
      </w:r>
      <w:proofErr w:type="spellStart"/>
      <w:r>
        <w:t>uber</w:t>
      </w:r>
      <w:proofErr w:type="spellEnd"/>
      <w:r>
        <w:t xml:space="preserve"> die </w:t>
      </w:r>
      <w:proofErr w:type="spellStart"/>
      <w:r>
        <w:t>untugent</w:t>
      </w:r>
      <w:proofErr w:type="spellEnd"/>
      <w:r>
        <w:t xml:space="preserve"> </w:t>
      </w:r>
      <w:proofErr w:type="spellStart"/>
      <w:r>
        <w:t>ires</w:t>
      </w:r>
      <w:proofErr w:type="spellEnd"/>
      <w:r>
        <w:t xml:space="preserve"> </w:t>
      </w:r>
      <w:proofErr w:type="spellStart"/>
      <w:r>
        <w:t>Geitzes</w:t>
      </w:r>
      <w:proofErr w:type="spellEnd"/>
      <w:r>
        <w:t xml:space="preserve"> / Und endlich da kein </w:t>
      </w:r>
      <w:proofErr w:type="spellStart"/>
      <w:r>
        <w:t>besserung</w:t>
      </w:r>
      <w:proofErr w:type="spellEnd"/>
      <w:r>
        <w:t xml:space="preserve"> folgte / </w:t>
      </w:r>
      <w:proofErr w:type="spellStart"/>
      <w:r>
        <w:t>verwarff</w:t>
      </w:r>
      <w:proofErr w:type="spellEnd"/>
      <w:r>
        <w:t xml:space="preserve"> er sie gar / </w:t>
      </w:r>
      <w:proofErr w:type="spellStart"/>
      <w:r>
        <w:t>sampt</w:t>
      </w:r>
      <w:proofErr w:type="spellEnd"/>
      <w:r>
        <w:t xml:space="preserve"> </w:t>
      </w:r>
      <w:proofErr w:type="spellStart"/>
      <w:r>
        <w:t>irem</w:t>
      </w:r>
      <w:proofErr w:type="spellEnd"/>
      <w:r>
        <w:t xml:space="preserve"> Priesterthum und Königreich. </w:t>
      </w:r>
    </w:p>
    <w:p w14:paraId="359F474E" w14:textId="77777777" w:rsidR="006F6C05" w:rsidRDefault="006F6C05" w:rsidP="006F6C05">
      <w:pPr>
        <w:pStyle w:val="StandardWeb"/>
      </w:pPr>
      <w:r>
        <w:t xml:space="preserve">Eben solche </w:t>
      </w:r>
      <w:proofErr w:type="spellStart"/>
      <w:r>
        <w:t>Abgötterey</w:t>
      </w:r>
      <w:proofErr w:type="spellEnd"/>
      <w:r>
        <w:t xml:space="preserve"> / und falsche Gottesdienst / sind auch unter dem </w:t>
      </w:r>
      <w:proofErr w:type="spellStart"/>
      <w:r>
        <w:t>Bapstum</w:t>
      </w:r>
      <w:proofErr w:type="spellEnd"/>
      <w:r>
        <w:t xml:space="preserve"> in vollem schwang </w:t>
      </w:r>
      <w:proofErr w:type="spellStart"/>
      <w:r>
        <w:t>gangen</w:t>
      </w:r>
      <w:proofErr w:type="spellEnd"/>
      <w:r>
        <w:t xml:space="preserve"> / die man herrlich und heilig hielt / und </w:t>
      </w:r>
      <w:proofErr w:type="spellStart"/>
      <w:r>
        <w:t>jederman</w:t>
      </w:r>
      <w:proofErr w:type="spellEnd"/>
      <w:r>
        <w:t xml:space="preserve"> sie zu erhalten / zieren und mehren / willig und reichlich dazu </w:t>
      </w:r>
      <w:proofErr w:type="spellStart"/>
      <w:r>
        <w:t>gabe</w:t>
      </w:r>
      <w:proofErr w:type="spellEnd"/>
      <w:r>
        <w:t xml:space="preserve">. </w:t>
      </w:r>
    </w:p>
    <w:p w14:paraId="3A7F3FF9" w14:textId="77777777" w:rsidR="006F6C05" w:rsidRDefault="006F6C05" w:rsidP="006F6C05">
      <w:pPr>
        <w:pStyle w:val="StandardWeb"/>
      </w:pPr>
      <w:proofErr w:type="spellStart"/>
      <w:r>
        <w:t>Dafur</w:t>
      </w:r>
      <w:proofErr w:type="spellEnd"/>
      <w:r>
        <w:t xml:space="preserve"> wir auch unsern rechten lohn haben empfangen / Nemlich / das wir an </w:t>
      </w:r>
      <w:proofErr w:type="spellStart"/>
      <w:r>
        <w:t>stat</w:t>
      </w:r>
      <w:proofErr w:type="spellEnd"/>
      <w:r>
        <w:t xml:space="preserve"> Gottes </w:t>
      </w:r>
      <w:proofErr w:type="spellStart"/>
      <w:r>
        <w:t>worts</w:t>
      </w:r>
      <w:proofErr w:type="spellEnd"/>
      <w:r>
        <w:t xml:space="preserve"> / und der </w:t>
      </w:r>
      <w:proofErr w:type="spellStart"/>
      <w:r>
        <w:t>warheit</w:t>
      </w:r>
      <w:proofErr w:type="spellEnd"/>
      <w:r>
        <w:t xml:space="preserve"> / des Antichrists </w:t>
      </w:r>
      <w:proofErr w:type="spellStart"/>
      <w:r>
        <w:t>lesterliche</w:t>
      </w:r>
      <w:proofErr w:type="spellEnd"/>
      <w:r>
        <w:t xml:space="preserve"> </w:t>
      </w:r>
      <w:proofErr w:type="spellStart"/>
      <w:r>
        <w:t>Grewel</w:t>
      </w:r>
      <w:proofErr w:type="spellEnd"/>
      <w:r>
        <w:t xml:space="preserve"> / und des Teufels lügen / haben müssen hören / </w:t>
      </w:r>
      <w:proofErr w:type="spellStart"/>
      <w:r>
        <w:t>gleuben</w:t>
      </w:r>
      <w:proofErr w:type="spellEnd"/>
      <w:r>
        <w:t xml:space="preserve"> und anbeten. </w:t>
      </w:r>
    </w:p>
    <w:p w14:paraId="3EC5F59E" w14:textId="77777777" w:rsidR="006F6C05" w:rsidRDefault="006F6C05" w:rsidP="006F6C05">
      <w:pPr>
        <w:pStyle w:val="StandardWeb"/>
      </w:pPr>
      <w:r>
        <w:t xml:space="preserve">Da war niemand / der ein einigen Trost aus der </w:t>
      </w:r>
      <w:proofErr w:type="spellStart"/>
      <w:r>
        <w:t>Schrifft</w:t>
      </w:r>
      <w:proofErr w:type="spellEnd"/>
      <w:r>
        <w:t xml:space="preserve"> / </w:t>
      </w:r>
      <w:proofErr w:type="spellStart"/>
      <w:r>
        <w:t>eim</w:t>
      </w:r>
      <w:proofErr w:type="spellEnd"/>
      <w:r>
        <w:t xml:space="preserve"> betrübten Gewissen / </w:t>
      </w:r>
      <w:proofErr w:type="spellStart"/>
      <w:r>
        <w:t>hette</w:t>
      </w:r>
      <w:proofErr w:type="spellEnd"/>
      <w:r>
        <w:t xml:space="preserve"> können geben. Sondern / unter dem </w:t>
      </w:r>
      <w:proofErr w:type="spellStart"/>
      <w:r>
        <w:t>namen</w:t>
      </w:r>
      <w:proofErr w:type="spellEnd"/>
      <w:r>
        <w:t xml:space="preserve"> Christi / </w:t>
      </w:r>
      <w:proofErr w:type="spellStart"/>
      <w:r>
        <w:t>verfürten</w:t>
      </w:r>
      <w:proofErr w:type="spellEnd"/>
      <w:r>
        <w:t xml:space="preserve"> die Blindenleiter und </w:t>
      </w:r>
      <w:proofErr w:type="spellStart"/>
      <w:r>
        <w:t>Seelmörder</w:t>
      </w:r>
      <w:proofErr w:type="spellEnd"/>
      <w:r>
        <w:t xml:space="preserve"> das arme </w:t>
      </w:r>
      <w:proofErr w:type="spellStart"/>
      <w:r>
        <w:t>volck</w:t>
      </w:r>
      <w:proofErr w:type="spellEnd"/>
      <w:r>
        <w:t xml:space="preserve"> / und sagten / </w:t>
      </w:r>
      <w:proofErr w:type="spellStart"/>
      <w:r>
        <w:t>Sihe</w:t>
      </w:r>
      <w:proofErr w:type="spellEnd"/>
      <w:r>
        <w:t xml:space="preserve"> / Hie im Kloster / dort zu S. Jacob etc. </w:t>
      </w:r>
      <w:proofErr w:type="spellStart"/>
      <w:r>
        <w:t>findestu</w:t>
      </w:r>
      <w:proofErr w:type="spellEnd"/>
      <w:r>
        <w:t xml:space="preserve"> Christum. Item / wer ein Christ sein </w:t>
      </w:r>
      <w:proofErr w:type="spellStart"/>
      <w:r>
        <w:t>wil</w:t>
      </w:r>
      <w:proofErr w:type="spellEnd"/>
      <w:r>
        <w:t xml:space="preserve"> / der </w:t>
      </w:r>
      <w:proofErr w:type="spellStart"/>
      <w:r>
        <w:t>sol</w:t>
      </w:r>
      <w:proofErr w:type="spellEnd"/>
      <w:r>
        <w:t xml:space="preserve"> </w:t>
      </w:r>
      <w:proofErr w:type="spellStart"/>
      <w:r>
        <w:t>zweiveln</w:t>
      </w:r>
      <w:proofErr w:type="spellEnd"/>
      <w:r>
        <w:t xml:space="preserve"> / ob er </w:t>
      </w:r>
      <w:proofErr w:type="spellStart"/>
      <w:r>
        <w:t>fur</w:t>
      </w:r>
      <w:proofErr w:type="spellEnd"/>
      <w:r>
        <w:t xml:space="preserve"> Gott in </w:t>
      </w:r>
      <w:proofErr w:type="spellStart"/>
      <w:r>
        <w:t>gnaden</w:t>
      </w:r>
      <w:proofErr w:type="spellEnd"/>
      <w:r>
        <w:t xml:space="preserve"> und seligem Stand sey. Weh dem Römischen </w:t>
      </w:r>
      <w:proofErr w:type="spellStart"/>
      <w:r>
        <w:t>stuel</w:t>
      </w:r>
      <w:proofErr w:type="spellEnd"/>
      <w:r>
        <w:t xml:space="preserve"> / der solcher </w:t>
      </w:r>
      <w:proofErr w:type="spellStart"/>
      <w:r>
        <w:t>finsternis</w:t>
      </w:r>
      <w:proofErr w:type="spellEnd"/>
      <w:r>
        <w:t xml:space="preserve"> und Teuflischer lügen / </w:t>
      </w:r>
      <w:proofErr w:type="spellStart"/>
      <w:r>
        <w:t>Stiffter</w:t>
      </w:r>
      <w:proofErr w:type="spellEnd"/>
      <w:r>
        <w:t xml:space="preserve"> ist. </w:t>
      </w:r>
    </w:p>
    <w:p w14:paraId="4B6C9726" w14:textId="77777777" w:rsidR="006F6C05" w:rsidRDefault="006F6C05" w:rsidP="006F6C05">
      <w:pPr>
        <w:pStyle w:val="StandardWeb"/>
      </w:pPr>
      <w:proofErr w:type="spellStart"/>
      <w:r>
        <w:t>Wiltu</w:t>
      </w:r>
      <w:proofErr w:type="spellEnd"/>
      <w:r>
        <w:t xml:space="preserve"> aber aus solcher </w:t>
      </w:r>
      <w:proofErr w:type="spellStart"/>
      <w:r>
        <w:t>finsternis</w:t>
      </w:r>
      <w:proofErr w:type="spellEnd"/>
      <w:r>
        <w:t xml:space="preserve"> / stricken und </w:t>
      </w:r>
      <w:proofErr w:type="spellStart"/>
      <w:r>
        <w:t>gefengnis</w:t>
      </w:r>
      <w:proofErr w:type="spellEnd"/>
      <w:r>
        <w:t xml:space="preserve"> des Teufels los und ledig werden / So höre was der Geist Christi im Propheten hernach saget. Ich </w:t>
      </w:r>
      <w:proofErr w:type="spellStart"/>
      <w:r>
        <w:t>wil</w:t>
      </w:r>
      <w:proofErr w:type="spellEnd"/>
      <w:r>
        <w:t xml:space="preserve"> </w:t>
      </w:r>
      <w:proofErr w:type="spellStart"/>
      <w:r>
        <w:t>frucht</w:t>
      </w:r>
      <w:proofErr w:type="spellEnd"/>
      <w:r>
        <w:t xml:space="preserve"> der Lippen schaffen / die da predigen / Friede friede / beide denen in der ferne / und denen in der nahe / ICH </w:t>
      </w:r>
      <w:proofErr w:type="spellStart"/>
      <w:r>
        <w:t>wil</w:t>
      </w:r>
      <w:proofErr w:type="spellEnd"/>
      <w:r>
        <w:t xml:space="preserve"> sie heilen. Ja freilich </w:t>
      </w:r>
      <w:proofErr w:type="spellStart"/>
      <w:r>
        <w:t>mustus</w:t>
      </w:r>
      <w:proofErr w:type="spellEnd"/>
      <w:r>
        <w:t xml:space="preserve"> thun / lieber HERR (durch die predigt des </w:t>
      </w:r>
      <w:proofErr w:type="spellStart"/>
      <w:r>
        <w:t>Euangelii</w:t>
      </w:r>
      <w:proofErr w:type="spellEnd"/>
      <w:r>
        <w:t xml:space="preserve"> / die da Friede verkündiget / beide Heiden und </w:t>
      </w:r>
      <w:proofErr w:type="spellStart"/>
      <w:r>
        <w:t>Jüden</w:t>
      </w:r>
      <w:proofErr w:type="spellEnd"/>
      <w:r>
        <w:t xml:space="preserve"> / die da an Christum </w:t>
      </w:r>
      <w:proofErr w:type="spellStart"/>
      <w:r>
        <w:t>gleuben</w:t>
      </w:r>
      <w:proofErr w:type="spellEnd"/>
      <w:r>
        <w:t xml:space="preserve">) sonst sind und bleiben wir ewig verloren. </w:t>
      </w:r>
    </w:p>
    <w:p w14:paraId="1FEF6419" w14:textId="77777777" w:rsidR="006F6C05" w:rsidRDefault="006F6C05" w:rsidP="006F6C05">
      <w:pPr>
        <w:pStyle w:val="berschrift3"/>
      </w:pPr>
      <w:r>
        <w:t>Jesaja 58</w:t>
      </w:r>
    </w:p>
    <w:p w14:paraId="3DDFDE03" w14:textId="77777777" w:rsidR="006F6C05" w:rsidRDefault="006F6C05" w:rsidP="006F6C05">
      <w:pPr>
        <w:pStyle w:val="StandardWeb"/>
      </w:pPr>
      <w:r>
        <w:rPr>
          <w:rStyle w:val="Fett"/>
        </w:rPr>
        <w:t xml:space="preserve">Das ist aber ein Fasten / das Ich </w:t>
      </w:r>
      <w:proofErr w:type="spellStart"/>
      <w:r>
        <w:rPr>
          <w:rStyle w:val="Fett"/>
        </w:rPr>
        <w:t>erwele</w:t>
      </w:r>
      <w:proofErr w:type="spellEnd"/>
      <w:r>
        <w:rPr>
          <w:rStyle w:val="Fett"/>
        </w:rPr>
        <w:t xml:space="preserve">. Las los / welche du mit unrecht verbunden hast. Las ledig / welche du beschwerest. Gib frey / welche du </w:t>
      </w:r>
      <w:proofErr w:type="spellStart"/>
      <w:r>
        <w:rPr>
          <w:rStyle w:val="Fett"/>
        </w:rPr>
        <w:t>drengest</w:t>
      </w:r>
      <w:proofErr w:type="spellEnd"/>
      <w:r>
        <w:rPr>
          <w:rStyle w:val="Fett"/>
        </w:rPr>
        <w:t xml:space="preserve">. Reis weg / allerley last. Brich dem </w:t>
      </w:r>
      <w:proofErr w:type="spellStart"/>
      <w:r>
        <w:rPr>
          <w:rStyle w:val="Fett"/>
        </w:rPr>
        <w:t>Hungerigen</w:t>
      </w:r>
      <w:proofErr w:type="spellEnd"/>
      <w:r>
        <w:rPr>
          <w:rStyle w:val="Fett"/>
        </w:rPr>
        <w:t xml:space="preserve"> dein </w:t>
      </w:r>
      <w:proofErr w:type="spellStart"/>
      <w:r>
        <w:rPr>
          <w:rStyle w:val="Fett"/>
        </w:rPr>
        <w:t>brod</w:t>
      </w:r>
      <w:proofErr w:type="spellEnd"/>
      <w:r>
        <w:rPr>
          <w:rStyle w:val="Fett"/>
        </w:rPr>
        <w:t xml:space="preserve">. Und die so im Elende sind / führ ins haus. So du einen </w:t>
      </w:r>
      <w:proofErr w:type="spellStart"/>
      <w:r>
        <w:rPr>
          <w:rStyle w:val="Fett"/>
        </w:rPr>
        <w:t>Nacket</w:t>
      </w:r>
      <w:proofErr w:type="spellEnd"/>
      <w:r>
        <w:rPr>
          <w:rStyle w:val="Fett"/>
        </w:rPr>
        <w:t xml:space="preserve"> </w:t>
      </w:r>
      <w:proofErr w:type="spellStart"/>
      <w:r>
        <w:rPr>
          <w:rStyle w:val="Fett"/>
        </w:rPr>
        <w:t>sihest</w:t>
      </w:r>
      <w:proofErr w:type="spellEnd"/>
      <w:r>
        <w:rPr>
          <w:rStyle w:val="Fett"/>
        </w:rPr>
        <w:t xml:space="preserve"> / so kleide in / Und entzeuch dich nicht von deinem Fleisch etc.</w:t>
      </w:r>
      <w:r>
        <w:t xml:space="preserve"> </w:t>
      </w:r>
    </w:p>
    <w:p w14:paraId="5054E524" w14:textId="77777777" w:rsidR="006F6C05" w:rsidRDefault="006F6C05" w:rsidP="006F6C05">
      <w:pPr>
        <w:pStyle w:val="StandardWeb"/>
      </w:pPr>
      <w:proofErr w:type="spellStart"/>
      <w:r>
        <w:t>WEr</w:t>
      </w:r>
      <w:proofErr w:type="spellEnd"/>
      <w:r>
        <w:t xml:space="preserve"> Gottes </w:t>
      </w:r>
      <w:proofErr w:type="spellStart"/>
      <w:r>
        <w:t>worts</w:t>
      </w:r>
      <w:proofErr w:type="spellEnd"/>
      <w:r>
        <w:t xml:space="preserve"> feilet (wie aller Heuchler </w:t>
      </w:r>
      <w:proofErr w:type="spellStart"/>
      <w:r>
        <w:t>art</w:t>
      </w:r>
      <w:proofErr w:type="spellEnd"/>
      <w:r>
        <w:t xml:space="preserve"> ist) der </w:t>
      </w:r>
      <w:proofErr w:type="spellStart"/>
      <w:r>
        <w:t>kan</w:t>
      </w:r>
      <w:proofErr w:type="spellEnd"/>
      <w:r>
        <w:t xml:space="preserve"> nicht anders / denn er was </w:t>
      </w:r>
      <w:proofErr w:type="spellStart"/>
      <w:r>
        <w:t>sonderlichs</w:t>
      </w:r>
      <w:proofErr w:type="spellEnd"/>
      <w:r>
        <w:t xml:space="preserve"> </w:t>
      </w:r>
      <w:proofErr w:type="spellStart"/>
      <w:r>
        <w:t>wehlen</w:t>
      </w:r>
      <w:proofErr w:type="spellEnd"/>
      <w:r>
        <w:t xml:space="preserve"> / dadurch er sich vermisst / Gottes </w:t>
      </w:r>
      <w:proofErr w:type="spellStart"/>
      <w:r>
        <w:t>zorn</w:t>
      </w:r>
      <w:proofErr w:type="spellEnd"/>
      <w:r>
        <w:t xml:space="preserve"> </w:t>
      </w:r>
      <w:proofErr w:type="spellStart"/>
      <w:r>
        <w:t>versünen</w:t>
      </w:r>
      <w:proofErr w:type="spellEnd"/>
      <w:r>
        <w:t xml:space="preserve"> / und das ewige Leben erlangen. Wie dir des ein </w:t>
      </w:r>
      <w:proofErr w:type="spellStart"/>
      <w:r>
        <w:t>starck</w:t>
      </w:r>
      <w:proofErr w:type="spellEnd"/>
      <w:r>
        <w:t xml:space="preserve"> </w:t>
      </w:r>
      <w:proofErr w:type="spellStart"/>
      <w:r>
        <w:t>zeugnis</w:t>
      </w:r>
      <w:proofErr w:type="spellEnd"/>
      <w:r>
        <w:t xml:space="preserve"> gibt / die Antichristische </w:t>
      </w:r>
      <w:proofErr w:type="spellStart"/>
      <w:r>
        <w:t>lere</w:t>
      </w:r>
      <w:proofErr w:type="spellEnd"/>
      <w:r>
        <w:t xml:space="preserve"> der Papisten / und vor Christus zeit der </w:t>
      </w:r>
      <w:proofErr w:type="spellStart"/>
      <w:r>
        <w:t>Phariseer</w:t>
      </w:r>
      <w:proofErr w:type="spellEnd"/>
      <w:r>
        <w:t xml:space="preserve"> und </w:t>
      </w:r>
      <w:proofErr w:type="spellStart"/>
      <w:r>
        <w:t>Schrifftgelerten</w:t>
      </w:r>
      <w:proofErr w:type="spellEnd"/>
      <w:r>
        <w:t xml:space="preserve">. </w:t>
      </w:r>
    </w:p>
    <w:p w14:paraId="63E77DED" w14:textId="77777777" w:rsidR="006F6C05" w:rsidRDefault="006F6C05" w:rsidP="006F6C05">
      <w:pPr>
        <w:pStyle w:val="StandardWeb"/>
      </w:pPr>
      <w:r>
        <w:t xml:space="preserve">Denn dieser falschen </w:t>
      </w:r>
      <w:proofErr w:type="spellStart"/>
      <w:r>
        <w:t>wahn</w:t>
      </w:r>
      <w:proofErr w:type="spellEnd"/>
      <w:r>
        <w:t xml:space="preserve"> / steckt allen Menschen zu jeder zeit / von Natur im </w:t>
      </w:r>
      <w:proofErr w:type="spellStart"/>
      <w:r>
        <w:t>hertzen</w:t>
      </w:r>
      <w:proofErr w:type="spellEnd"/>
      <w:r>
        <w:t xml:space="preserve"> / Sonderlich den </w:t>
      </w:r>
      <w:proofErr w:type="spellStart"/>
      <w:r>
        <w:t>Werckheiligen</w:t>
      </w:r>
      <w:proofErr w:type="spellEnd"/>
      <w:r>
        <w:t xml:space="preserve">. </w:t>
      </w:r>
      <w:proofErr w:type="spellStart"/>
      <w:r>
        <w:t>Darumb</w:t>
      </w:r>
      <w:proofErr w:type="spellEnd"/>
      <w:r>
        <w:t xml:space="preserve"> ists </w:t>
      </w:r>
      <w:proofErr w:type="spellStart"/>
      <w:r>
        <w:t>inen</w:t>
      </w:r>
      <w:proofErr w:type="spellEnd"/>
      <w:r>
        <w:t xml:space="preserve"> </w:t>
      </w:r>
      <w:proofErr w:type="spellStart"/>
      <w:r>
        <w:t>unmüglich</w:t>
      </w:r>
      <w:proofErr w:type="spellEnd"/>
      <w:r>
        <w:t xml:space="preserve"> / das sie ein einig gut </w:t>
      </w:r>
      <w:proofErr w:type="spellStart"/>
      <w:r>
        <w:t>werck</w:t>
      </w:r>
      <w:proofErr w:type="spellEnd"/>
      <w:r>
        <w:t xml:space="preserve"> / das Gott gebeut / thun </w:t>
      </w:r>
      <w:proofErr w:type="spellStart"/>
      <w:r>
        <w:t>solten</w:t>
      </w:r>
      <w:proofErr w:type="spellEnd"/>
      <w:r>
        <w:t xml:space="preserve"> / </w:t>
      </w:r>
      <w:proofErr w:type="spellStart"/>
      <w:r>
        <w:t>Undeacht</w:t>
      </w:r>
      <w:proofErr w:type="spellEnd"/>
      <w:r>
        <w:t xml:space="preserve"> / das sie mit dem </w:t>
      </w:r>
      <w:proofErr w:type="spellStart"/>
      <w:r>
        <w:t>Phariser</w:t>
      </w:r>
      <w:proofErr w:type="spellEnd"/>
      <w:r>
        <w:t xml:space="preserve"> / </w:t>
      </w:r>
      <w:proofErr w:type="spellStart"/>
      <w:r>
        <w:t>alleer</w:t>
      </w:r>
      <w:proofErr w:type="spellEnd"/>
      <w:r>
        <w:t xml:space="preserve"> Heuchler Vater / </w:t>
      </w:r>
      <w:proofErr w:type="spellStart"/>
      <w:r>
        <w:t>rhümen</w:t>
      </w:r>
      <w:proofErr w:type="spellEnd"/>
      <w:r>
        <w:t xml:space="preserve"> und sagen / Ich </w:t>
      </w:r>
      <w:proofErr w:type="spellStart"/>
      <w:r>
        <w:t>dancke</w:t>
      </w:r>
      <w:proofErr w:type="spellEnd"/>
      <w:r>
        <w:t xml:space="preserve"> dir Gott / das ich nicht bin / wie ander Leute / </w:t>
      </w:r>
      <w:proofErr w:type="spellStart"/>
      <w:r>
        <w:t>Reuber</w:t>
      </w:r>
      <w:proofErr w:type="spellEnd"/>
      <w:r>
        <w:t xml:space="preserve"> </w:t>
      </w:r>
      <w:proofErr w:type="spellStart"/>
      <w:r>
        <w:t>etc</w:t>
      </w:r>
      <w:proofErr w:type="spellEnd"/>
      <w:r>
        <w:t xml:space="preserve"> </w:t>
      </w:r>
      <w:proofErr w:type="spellStart"/>
      <w:r>
        <w:t>Ursach</w:t>
      </w:r>
      <w:proofErr w:type="spellEnd"/>
      <w:r>
        <w:t xml:space="preserve"> / sie </w:t>
      </w:r>
      <w:proofErr w:type="spellStart"/>
      <w:r>
        <w:t>gleuchben</w:t>
      </w:r>
      <w:proofErr w:type="spellEnd"/>
      <w:r>
        <w:t xml:space="preserve"> und </w:t>
      </w:r>
      <w:proofErr w:type="spellStart"/>
      <w:r>
        <w:t>vertrawen</w:t>
      </w:r>
      <w:proofErr w:type="spellEnd"/>
      <w:r>
        <w:t xml:space="preserve"> Gott nicht / das ist / sie halten sich nicht an Christum / (welchen Gott zum Heiland aller Welt geordnet) der dürr und klar </w:t>
      </w:r>
      <w:proofErr w:type="spellStart"/>
      <w:r>
        <w:t>eraus</w:t>
      </w:r>
      <w:proofErr w:type="spellEnd"/>
      <w:r>
        <w:t xml:space="preserve"> saget / On mich </w:t>
      </w:r>
      <w:proofErr w:type="spellStart"/>
      <w:r>
        <w:t>künd</w:t>
      </w:r>
      <w:proofErr w:type="spellEnd"/>
      <w:r>
        <w:t xml:space="preserve"> </w:t>
      </w:r>
      <w:proofErr w:type="spellStart"/>
      <w:r>
        <w:t>ir</w:t>
      </w:r>
      <w:proofErr w:type="spellEnd"/>
      <w:r>
        <w:t xml:space="preserve"> nichts thun. Sondern vermessen sich </w:t>
      </w:r>
      <w:proofErr w:type="spellStart"/>
      <w:r>
        <w:t>selbs</w:t>
      </w:r>
      <w:proofErr w:type="spellEnd"/>
      <w:r>
        <w:t xml:space="preserve"> / das sie </w:t>
      </w:r>
      <w:proofErr w:type="spellStart"/>
      <w:r>
        <w:t>from</w:t>
      </w:r>
      <w:proofErr w:type="spellEnd"/>
      <w:r>
        <w:t xml:space="preserve"> sind / und </w:t>
      </w:r>
      <w:proofErr w:type="spellStart"/>
      <w:r>
        <w:t>fur</w:t>
      </w:r>
      <w:proofErr w:type="spellEnd"/>
      <w:r>
        <w:t xml:space="preserve"> Gott gerecht / </w:t>
      </w:r>
      <w:proofErr w:type="spellStart"/>
      <w:r>
        <w:t>umb</w:t>
      </w:r>
      <w:proofErr w:type="spellEnd"/>
      <w:r>
        <w:t xml:space="preserve"> </w:t>
      </w:r>
      <w:proofErr w:type="spellStart"/>
      <w:r>
        <w:t>irer</w:t>
      </w:r>
      <w:proofErr w:type="spellEnd"/>
      <w:r>
        <w:t xml:space="preserve"> </w:t>
      </w:r>
      <w:proofErr w:type="spellStart"/>
      <w:r>
        <w:t>werck</w:t>
      </w:r>
      <w:proofErr w:type="spellEnd"/>
      <w:r>
        <w:t xml:space="preserve"> / und erdichten </w:t>
      </w:r>
      <w:proofErr w:type="spellStart"/>
      <w:r>
        <w:t>heiligkeit</w:t>
      </w:r>
      <w:proofErr w:type="spellEnd"/>
      <w:r>
        <w:t xml:space="preserve"> willen / und verachten die andern / Luce. xviii. </w:t>
      </w:r>
    </w:p>
    <w:p w14:paraId="42D6E3DC" w14:textId="77777777" w:rsidR="006F6C05" w:rsidRDefault="006F6C05" w:rsidP="006F6C05">
      <w:pPr>
        <w:pStyle w:val="StandardWeb"/>
      </w:pPr>
      <w:proofErr w:type="spellStart"/>
      <w:r>
        <w:t>Darumb</w:t>
      </w:r>
      <w:proofErr w:type="spellEnd"/>
      <w:r>
        <w:t xml:space="preserve"> halten sie nicht ein einiges Tüttel vom Gesetz / weder in der ersten noch andern Tafel / wie es Gott </w:t>
      </w:r>
      <w:proofErr w:type="spellStart"/>
      <w:r>
        <w:t>foddert</w:t>
      </w:r>
      <w:proofErr w:type="spellEnd"/>
      <w:r>
        <w:t xml:space="preserve"> / Sondern sündigen an </w:t>
      </w:r>
      <w:proofErr w:type="spellStart"/>
      <w:r>
        <w:t>unterlas</w:t>
      </w:r>
      <w:proofErr w:type="spellEnd"/>
      <w:r>
        <w:t xml:space="preserve"> </w:t>
      </w:r>
      <w:proofErr w:type="spellStart"/>
      <w:r>
        <w:t>grewlich</w:t>
      </w:r>
      <w:proofErr w:type="spellEnd"/>
      <w:r>
        <w:t xml:space="preserve"> dawider / sind und bleiben </w:t>
      </w:r>
      <w:proofErr w:type="spellStart"/>
      <w:r>
        <w:t>verdampte</w:t>
      </w:r>
      <w:proofErr w:type="spellEnd"/>
      <w:r>
        <w:t xml:space="preserve"> Heuchler / weil sie sich </w:t>
      </w:r>
      <w:proofErr w:type="spellStart"/>
      <w:r>
        <w:t>auff</w:t>
      </w:r>
      <w:proofErr w:type="spellEnd"/>
      <w:r>
        <w:t xml:space="preserve"> </w:t>
      </w:r>
      <w:proofErr w:type="spellStart"/>
      <w:r>
        <w:t>ire</w:t>
      </w:r>
      <w:proofErr w:type="spellEnd"/>
      <w:r>
        <w:t xml:space="preserve"> </w:t>
      </w:r>
      <w:proofErr w:type="spellStart"/>
      <w:r>
        <w:t>werck</w:t>
      </w:r>
      <w:proofErr w:type="spellEnd"/>
      <w:r>
        <w:t xml:space="preserve"> verlassen. </w:t>
      </w:r>
    </w:p>
    <w:p w14:paraId="48F044F0" w14:textId="77777777" w:rsidR="006F6C05" w:rsidRDefault="006F6C05" w:rsidP="006F6C05">
      <w:pPr>
        <w:pStyle w:val="StandardWeb"/>
      </w:pPr>
      <w:proofErr w:type="spellStart"/>
      <w:r>
        <w:t>WIder</w:t>
      </w:r>
      <w:proofErr w:type="spellEnd"/>
      <w:r>
        <w:t xml:space="preserve"> solchen falschen </w:t>
      </w:r>
      <w:proofErr w:type="spellStart"/>
      <w:r>
        <w:t>wahn</w:t>
      </w:r>
      <w:proofErr w:type="spellEnd"/>
      <w:r>
        <w:t xml:space="preserve"> der </w:t>
      </w:r>
      <w:proofErr w:type="spellStart"/>
      <w:r>
        <w:t>Werckheiligen</w:t>
      </w:r>
      <w:proofErr w:type="spellEnd"/>
      <w:r>
        <w:t xml:space="preserve"> / prediget Esaias vom rechten Gottesdienst und guten </w:t>
      </w:r>
      <w:proofErr w:type="spellStart"/>
      <w:r>
        <w:t>wercken</w:t>
      </w:r>
      <w:proofErr w:type="spellEnd"/>
      <w:r>
        <w:t xml:space="preserve"> / die Gott gebeut / und im gefallen / Welche niemand thut / denn allein Gottes </w:t>
      </w:r>
      <w:proofErr w:type="spellStart"/>
      <w:r>
        <w:t>kinder</w:t>
      </w:r>
      <w:proofErr w:type="spellEnd"/>
      <w:r>
        <w:t xml:space="preserve"> / das ist / die an Christum </w:t>
      </w:r>
      <w:proofErr w:type="spellStart"/>
      <w:r>
        <w:t>gleuben</w:t>
      </w:r>
      <w:proofErr w:type="spellEnd"/>
      <w:r>
        <w:t xml:space="preserve"> / nicht </w:t>
      </w:r>
      <w:proofErr w:type="spellStart"/>
      <w:r>
        <w:t>auff</w:t>
      </w:r>
      <w:proofErr w:type="spellEnd"/>
      <w:r>
        <w:t xml:space="preserve"> </w:t>
      </w:r>
      <w:proofErr w:type="spellStart"/>
      <w:r>
        <w:t>ire</w:t>
      </w:r>
      <w:proofErr w:type="spellEnd"/>
      <w:r>
        <w:t xml:space="preserve"> gute </w:t>
      </w:r>
      <w:proofErr w:type="spellStart"/>
      <w:r>
        <w:t>werck</w:t>
      </w:r>
      <w:proofErr w:type="spellEnd"/>
      <w:r>
        <w:t xml:space="preserve"> </w:t>
      </w:r>
      <w:proofErr w:type="spellStart"/>
      <w:r>
        <w:t>bawen</w:t>
      </w:r>
      <w:proofErr w:type="spellEnd"/>
      <w:r>
        <w:t xml:space="preserve">. Und sehet an / erstlich an der andern Tafel / welche zum </w:t>
      </w:r>
      <w:proofErr w:type="spellStart"/>
      <w:r>
        <w:t>theil</w:t>
      </w:r>
      <w:proofErr w:type="spellEnd"/>
      <w:r>
        <w:t xml:space="preserve"> die </w:t>
      </w:r>
      <w:proofErr w:type="spellStart"/>
      <w:r>
        <w:t>Vernunfft</w:t>
      </w:r>
      <w:proofErr w:type="spellEnd"/>
      <w:r>
        <w:t xml:space="preserve"> verstehet. Denn mit Heuchlern reden und handeln / von der ersten Tafel / ist vergeblich / denn sie verstehen nichts davon / Wie am </w:t>
      </w:r>
      <w:proofErr w:type="spellStart"/>
      <w:r>
        <w:t>Phariseer</w:t>
      </w:r>
      <w:proofErr w:type="spellEnd"/>
      <w:r>
        <w:t xml:space="preserve"> Luce xviii. zu sehen ist. </w:t>
      </w:r>
    </w:p>
    <w:p w14:paraId="4491991B" w14:textId="77777777" w:rsidR="006F6C05" w:rsidRDefault="006F6C05" w:rsidP="006F6C05">
      <w:pPr>
        <w:pStyle w:val="StandardWeb"/>
      </w:pPr>
      <w:r>
        <w:t xml:space="preserve">So sagt nu der Prophet / Das ist ein Fasten / das ich </w:t>
      </w:r>
      <w:proofErr w:type="spellStart"/>
      <w:r>
        <w:t>erwelet</w:t>
      </w:r>
      <w:proofErr w:type="spellEnd"/>
      <w:r>
        <w:t xml:space="preserve"> habe. Wil sagen / wenn du </w:t>
      </w:r>
      <w:proofErr w:type="spellStart"/>
      <w:r>
        <w:t>lessest</w:t>
      </w:r>
      <w:proofErr w:type="spellEnd"/>
      <w:r>
        <w:t xml:space="preserve"> / welche du mit unrecht verbunden und beschwerest hast etc. so </w:t>
      </w:r>
      <w:proofErr w:type="spellStart"/>
      <w:r>
        <w:t>thustu</w:t>
      </w:r>
      <w:proofErr w:type="spellEnd"/>
      <w:r>
        <w:t xml:space="preserve"> ein </w:t>
      </w:r>
      <w:proofErr w:type="spellStart"/>
      <w:r>
        <w:t>Werck</w:t>
      </w:r>
      <w:proofErr w:type="spellEnd"/>
      <w:r>
        <w:t xml:space="preserve"> oder Gottesdienst / der Mir </w:t>
      </w:r>
      <w:proofErr w:type="spellStart"/>
      <w:r>
        <w:t>gefelliger</w:t>
      </w:r>
      <w:proofErr w:type="spellEnd"/>
      <w:r>
        <w:t xml:space="preserve"> und </w:t>
      </w:r>
      <w:proofErr w:type="spellStart"/>
      <w:r>
        <w:t>angenemer</w:t>
      </w:r>
      <w:proofErr w:type="spellEnd"/>
      <w:r>
        <w:t xml:space="preserve"> ist / denn all dein fasten und casteien. Das meinet auch Christus / da er spricht / Richtet nicht / </w:t>
      </w:r>
      <w:proofErr w:type="spellStart"/>
      <w:r>
        <w:t>verdampt</w:t>
      </w:r>
      <w:proofErr w:type="spellEnd"/>
      <w:r>
        <w:t xml:space="preserve"> nicht / vergebet / gebet etc. Und </w:t>
      </w:r>
      <w:proofErr w:type="spellStart"/>
      <w:r>
        <w:t>henget</w:t>
      </w:r>
      <w:proofErr w:type="spellEnd"/>
      <w:r>
        <w:t xml:space="preserve"> der Prophet / schöne herrliche Verheissungen hin an / und spricht / Als denn wird dein </w:t>
      </w:r>
      <w:proofErr w:type="spellStart"/>
      <w:r>
        <w:t>Liecht</w:t>
      </w:r>
      <w:proofErr w:type="spellEnd"/>
      <w:r>
        <w:t xml:space="preserve"> </w:t>
      </w:r>
      <w:proofErr w:type="spellStart"/>
      <w:r>
        <w:t>erfür</w:t>
      </w:r>
      <w:proofErr w:type="spellEnd"/>
      <w:r>
        <w:t xml:space="preserve"> brechen etc. </w:t>
      </w:r>
    </w:p>
    <w:p w14:paraId="20AB8C8F" w14:textId="77777777" w:rsidR="006F6C05" w:rsidRDefault="006F6C05" w:rsidP="006F6C05">
      <w:pPr>
        <w:pStyle w:val="StandardWeb"/>
      </w:pPr>
      <w:r>
        <w:t xml:space="preserve">Darnach </w:t>
      </w:r>
      <w:proofErr w:type="spellStart"/>
      <w:r>
        <w:t>gedenckt</w:t>
      </w:r>
      <w:proofErr w:type="spellEnd"/>
      <w:r>
        <w:t xml:space="preserve"> er auch der ersten Tafel / zeigt an der </w:t>
      </w:r>
      <w:proofErr w:type="spellStart"/>
      <w:r>
        <w:t>frucht</w:t>
      </w:r>
      <w:proofErr w:type="spellEnd"/>
      <w:r>
        <w:t xml:space="preserve"> den guten Baum / und spricht / So du deinen </w:t>
      </w:r>
      <w:proofErr w:type="spellStart"/>
      <w:r>
        <w:t>fus</w:t>
      </w:r>
      <w:proofErr w:type="spellEnd"/>
      <w:r>
        <w:t xml:space="preserve"> von dem Sabbath </w:t>
      </w:r>
      <w:proofErr w:type="spellStart"/>
      <w:r>
        <w:t>kerest</w:t>
      </w:r>
      <w:proofErr w:type="spellEnd"/>
      <w:r>
        <w:t xml:space="preserve"> / das du nicht thust was dir </w:t>
      </w:r>
      <w:proofErr w:type="spellStart"/>
      <w:r>
        <w:t>gefellet</w:t>
      </w:r>
      <w:proofErr w:type="spellEnd"/>
      <w:r>
        <w:t xml:space="preserve"> / an meinem heiligen Tag / So wirds ein lustiger Sabbath etc. </w:t>
      </w:r>
      <w:proofErr w:type="spellStart"/>
      <w:r>
        <w:t>Hengt</w:t>
      </w:r>
      <w:proofErr w:type="spellEnd"/>
      <w:r>
        <w:t xml:space="preserve"> abermal dran Verheissungen dieses und des </w:t>
      </w:r>
      <w:proofErr w:type="spellStart"/>
      <w:r>
        <w:t>zukünfftigen</w:t>
      </w:r>
      <w:proofErr w:type="spellEnd"/>
      <w:r>
        <w:t xml:space="preserve"> Lebens / und spricht / Als denn </w:t>
      </w:r>
      <w:proofErr w:type="spellStart"/>
      <w:r>
        <w:t>wirstu</w:t>
      </w:r>
      <w:proofErr w:type="spellEnd"/>
      <w:r>
        <w:t xml:space="preserve"> </w:t>
      </w:r>
      <w:proofErr w:type="spellStart"/>
      <w:r>
        <w:t>lust</w:t>
      </w:r>
      <w:proofErr w:type="spellEnd"/>
      <w:r>
        <w:t xml:space="preserve"> haben am HERRN etc. </w:t>
      </w:r>
    </w:p>
    <w:p w14:paraId="703C0511" w14:textId="77777777" w:rsidR="006F6C05" w:rsidRDefault="006F6C05" w:rsidP="006F6C05">
      <w:pPr>
        <w:pStyle w:val="StandardWeb"/>
      </w:pPr>
      <w:r>
        <w:t xml:space="preserve">In dem er aber das dritte Gebot vom Sabbath handelt und auslegt / </w:t>
      </w:r>
      <w:proofErr w:type="spellStart"/>
      <w:r>
        <w:t>schleusst</w:t>
      </w:r>
      <w:proofErr w:type="spellEnd"/>
      <w:r>
        <w:t xml:space="preserve"> er mit ein / das erste und ander Gebot. Denn </w:t>
      </w:r>
      <w:proofErr w:type="spellStart"/>
      <w:r>
        <w:t>darumb</w:t>
      </w:r>
      <w:proofErr w:type="spellEnd"/>
      <w:r>
        <w:t xml:space="preserve"> wird der Feiertag geheiliget / das man Gottes </w:t>
      </w:r>
      <w:proofErr w:type="spellStart"/>
      <w:r>
        <w:t>wort</w:t>
      </w:r>
      <w:proofErr w:type="spellEnd"/>
      <w:r>
        <w:t xml:space="preserve"> höre / und aus der predigt lerne / </w:t>
      </w:r>
      <w:proofErr w:type="spellStart"/>
      <w:r>
        <w:t>welchs</w:t>
      </w:r>
      <w:proofErr w:type="spellEnd"/>
      <w:r>
        <w:t xml:space="preserve"> </w:t>
      </w:r>
      <w:proofErr w:type="spellStart"/>
      <w:r>
        <w:t>one</w:t>
      </w:r>
      <w:proofErr w:type="spellEnd"/>
      <w:r>
        <w:t xml:space="preserve"> Frucht nicht abgehet / Denn die das Wort mit glauben </w:t>
      </w:r>
      <w:proofErr w:type="spellStart"/>
      <w:r>
        <w:t>annemen</w:t>
      </w:r>
      <w:proofErr w:type="spellEnd"/>
      <w:r>
        <w:t xml:space="preserve"> / empfahen den heiligen Geist / fürchten / lieben und </w:t>
      </w:r>
      <w:proofErr w:type="spellStart"/>
      <w:r>
        <w:t>vertrawen</w:t>
      </w:r>
      <w:proofErr w:type="spellEnd"/>
      <w:r>
        <w:t xml:space="preserve"> Gott / predigen und bekennen sein Wort / </w:t>
      </w:r>
      <w:proofErr w:type="spellStart"/>
      <w:r>
        <w:t>ruffen</w:t>
      </w:r>
      <w:proofErr w:type="spellEnd"/>
      <w:r>
        <w:t xml:space="preserve"> in an in aller not / loben und </w:t>
      </w:r>
      <w:proofErr w:type="spellStart"/>
      <w:r>
        <w:t>dancken</w:t>
      </w:r>
      <w:proofErr w:type="spellEnd"/>
      <w:r>
        <w:t xml:space="preserve"> im </w:t>
      </w:r>
      <w:proofErr w:type="spellStart"/>
      <w:r>
        <w:t>fur</w:t>
      </w:r>
      <w:proofErr w:type="spellEnd"/>
      <w:r>
        <w:t xml:space="preserve"> alle </w:t>
      </w:r>
      <w:proofErr w:type="spellStart"/>
      <w:r>
        <w:t>wolthat</w:t>
      </w:r>
      <w:proofErr w:type="spellEnd"/>
      <w:r>
        <w:t xml:space="preserve">. </w:t>
      </w:r>
    </w:p>
    <w:p w14:paraId="048A86BF" w14:textId="77777777" w:rsidR="006F6C05" w:rsidRDefault="006F6C05" w:rsidP="006F6C05">
      <w:pPr>
        <w:pStyle w:val="berschrift2"/>
        <w:rPr>
          <w:sz w:val="48"/>
          <w:szCs w:val="48"/>
          <w:lang w:eastAsia="de-DE"/>
        </w:rPr>
      </w:pPr>
      <w:r>
        <w:t>Jeremia 9</w:t>
      </w:r>
    </w:p>
    <w:p w14:paraId="516009EE" w14:textId="77777777" w:rsidR="006F6C05" w:rsidRDefault="006F6C05" w:rsidP="006F6C05">
      <w:pPr>
        <w:pStyle w:val="StandardWeb"/>
      </w:pPr>
      <w:r>
        <w:rPr>
          <w:rStyle w:val="Fett"/>
          <w:rFonts w:eastAsiaTheme="majorEastAsia"/>
        </w:rPr>
        <w:t xml:space="preserve">So spricht der HERR / Ein Weiser </w:t>
      </w:r>
      <w:proofErr w:type="spellStart"/>
      <w:r>
        <w:rPr>
          <w:rStyle w:val="Fett"/>
          <w:rFonts w:eastAsiaTheme="majorEastAsia"/>
        </w:rPr>
        <w:t>rhüme</w:t>
      </w:r>
      <w:proofErr w:type="spellEnd"/>
      <w:r>
        <w:rPr>
          <w:rStyle w:val="Fett"/>
          <w:rFonts w:eastAsiaTheme="majorEastAsia"/>
        </w:rPr>
        <w:t xml:space="preserve"> sich nicht seiner </w:t>
      </w:r>
      <w:proofErr w:type="spellStart"/>
      <w:r>
        <w:rPr>
          <w:rStyle w:val="Fett"/>
          <w:rFonts w:eastAsiaTheme="majorEastAsia"/>
        </w:rPr>
        <w:t>weisheit</w:t>
      </w:r>
      <w:proofErr w:type="spellEnd"/>
      <w:r>
        <w:rPr>
          <w:rStyle w:val="Fett"/>
          <w:rFonts w:eastAsiaTheme="majorEastAsia"/>
        </w:rPr>
        <w:t xml:space="preserve">. Ein </w:t>
      </w:r>
      <w:proofErr w:type="spellStart"/>
      <w:r>
        <w:rPr>
          <w:rStyle w:val="Fett"/>
          <w:rFonts w:eastAsiaTheme="majorEastAsia"/>
        </w:rPr>
        <w:t>Starcker</w:t>
      </w:r>
      <w:proofErr w:type="spellEnd"/>
      <w:r>
        <w:rPr>
          <w:rStyle w:val="Fett"/>
          <w:rFonts w:eastAsiaTheme="majorEastAsia"/>
        </w:rPr>
        <w:t xml:space="preserve"> </w:t>
      </w:r>
      <w:proofErr w:type="spellStart"/>
      <w:r>
        <w:rPr>
          <w:rStyle w:val="Fett"/>
          <w:rFonts w:eastAsiaTheme="majorEastAsia"/>
        </w:rPr>
        <w:t>rhüme</w:t>
      </w:r>
      <w:proofErr w:type="spellEnd"/>
      <w:r>
        <w:rPr>
          <w:rStyle w:val="Fett"/>
          <w:rFonts w:eastAsiaTheme="majorEastAsia"/>
        </w:rPr>
        <w:t xml:space="preserve"> sich nicht seiner </w:t>
      </w:r>
      <w:proofErr w:type="spellStart"/>
      <w:r>
        <w:rPr>
          <w:rStyle w:val="Fett"/>
          <w:rFonts w:eastAsiaTheme="majorEastAsia"/>
        </w:rPr>
        <w:t>stercke</w:t>
      </w:r>
      <w:proofErr w:type="spellEnd"/>
      <w:r>
        <w:rPr>
          <w:rStyle w:val="Fett"/>
          <w:rFonts w:eastAsiaTheme="majorEastAsia"/>
        </w:rPr>
        <w:t xml:space="preserve">. Ein Reicher </w:t>
      </w:r>
      <w:proofErr w:type="spellStart"/>
      <w:r>
        <w:rPr>
          <w:rStyle w:val="Fett"/>
          <w:rFonts w:eastAsiaTheme="majorEastAsia"/>
        </w:rPr>
        <w:t>rhüme</w:t>
      </w:r>
      <w:proofErr w:type="spellEnd"/>
      <w:r>
        <w:rPr>
          <w:rStyle w:val="Fett"/>
          <w:rFonts w:eastAsiaTheme="majorEastAsia"/>
        </w:rPr>
        <w:t xml:space="preserve"> sich nicht seines </w:t>
      </w:r>
      <w:proofErr w:type="spellStart"/>
      <w:r>
        <w:rPr>
          <w:rStyle w:val="Fett"/>
          <w:rFonts w:eastAsiaTheme="majorEastAsia"/>
        </w:rPr>
        <w:t>Reichthumbs</w:t>
      </w:r>
      <w:proofErr w:type="spellEnd"/>
      <w:r>
        <w:rPr>
          <w:rStyle w:val="Fett"/>
          <w:rFonts w:eastAsiaTheme="majorEastAsia"/>
        </w:rPr>
        <w:t xml:space="preserve">. Sondern der sich </w:t>
      </w:r>
      <w:proofErr w:type="spellStart"/>
      <w:r>
        <w:rPr>
          <w:rStyle w:val="Fett"/>
          <w:rFonts w:eastAsiaTheme="majorEastAsia"/>
        </w:rPr>
        <w:t>rhümen</w:t>
      </w:r>
      <w:proofErr w:type="spellEnd"/>
      <w:r>
        <w:rPr>
          <w:rStyle w:val="Fett"/>
          <w:rFonts w:eastAsiaTheme="majorEastAsia"/>
        </w:rPr>
        <w:t xml:space="preserve"> </w:t>
      </w:r>
      <w:proofErr w:type="spellStart"/>
      <w:r>
        <w:rPr>
          <w:rStyle w:val="Fett"/>
          <w:rFonts w:eastAsiaTheme="majorEastAsia"/>
        </w:rPr>
        <w:t>wil</w:t>
      </w:r>
      <w:proofErr w:type="spellEnd"/>
      <w:r>
        <w:rPr>
          <w:rStyle w:val="Fett"/>
          <w:rFonts w:eastAsiaTheme="majorEastAsia"/>
        </w:rPr>
        <w:t xml:space="preserve"> / der </w:t>
      </w:r>
      <w:proofErr w:type="spellStart"/>
      <w:r>
        <w:rPr>
          <w:rStyle w:val="Fett"/>
          <w:rFonts w:eastAsiaTheme="majorEastAsia"/>
        </w:rPr>
        <w:t>rhüme</w:t>
      </w:r>
      <w:proofErr w:type="spellEnd"/>
      <w:r>
        <w:rPr>
          <w:rStyle w:val="Fett"/>
          <w:rFonts w:eastAsiaTheme="majorEastAsia"/>
        </w:rPr>
        <w:t xml:space="preserve"> sich des / Das er Mich wisse und kenne / das ich der HERR bin / der </w:t>
      </w:r>
      <w:proofErr w:type="spellStart"/>
      <w:r>
        <w:rPr>
          <w:rStyle w:val="Fett"/>
          <w:rFonts w:eastAsiaTheme="majorEastAsia"/>
        </w:rPr>
        <w:t>Barmhertzigkeit</w:t>
      </w:r>
      <w:proofErr w:type="spellEnd"/>
      <w:r>
        <w:rPr>
          <w:rStyle w:val="Fett"/>
          <w:rFonts w:eastAsiaTheme="majorEastAsia"/>
        </w:rPr>
        <w:t xml:space="preserve"> / Recht und Gerechtigkeit </w:t>
      </w:r>
      <w:proofErr w:type="spellStart"/>
      <w:r>
        <w:rPr>
          <w:rStyle w:val="Fett"/>
          <w:rFonts w:eastAsiaTheme="majorEastAsia"/>
        </w:rPr>
        <w:t>ube</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Erden. Denn </w:t>
      </w:r>
      <w:proofErr w:type="spellStart"/>
      <w:r>
        <w:rPr>
          <w:rStyle w:val="Fett"/>
          <w:rFonts w:eastAsiaTheme="majorEastAsia"/>
        </w:rPr>
        <w:t>solchs</w:t>
      </w:r>
      <w:proofErr w:type="spellEnd"/>
      <w:r>
        <w:rPr>
          <w:rStyle w:val="Fett"/>
          <w:rFonts w:eastAsiaTheme="majorEastAsia"/>
        </w:rPr>
        <w:t xml:space="preserve"> </w:t>
      </w:r>
      <w:proofErr w:type="spellStart"/>
      <w:r>
        <w:rPr>
          <w:rStyle w:val="Fett"/>
          <w:rFonts w:eastAsiaTheme="majorEastAsia"/>
        </w:rPr>
        <w:t>gefellet</w:t>
      </w:r>
      <w:proofErr w:type="spellEnd"/>
      <w:r>
        <w:rPr>
          <w:rStyle w:val="Fett"/>
          <w:rFonts w:eastAsiaTheme="majorEastAsia"/>
        </w:rPr>
        <w:t xml:space="preserve"> Mir / spricht der HERR.</w:t>
      </w:r>
      <w:r>
        <w:t xml:space="preserve"> </w:t>
      </w:r>
    </w:p>
    <w:p w14:paraId="6C69C04E" w14:textId="77777777" w:rsidR="006F6C05" w:rsidRDefault="006F6C05" w:rsidP="006F6C05">
      <w:pPr>
        <w:pStyle w:val="StandardWeb"/>
      </w:pPr>
      <w:r>
        <w:t xml:space="preserve">Hie </w:t>
      </w:r>
      <w:proofErr w:type="spellStart"/>
      <w:r>
        <w:t>hastu</w:t>
      </w:r>
      <w:proofErr w:type="spellEnd"/>
      <w:r>
        <w:t xml:space="preserve"> di Summa / </w:t>
      </w:r>
      <w:proofErr w:type="spellStart"/>
      <w:r>
        <w:t>kurtz</w:t>
      </w:r>
      <w:proofErr w:type="spellEnd"/>
      <w:r>
        <w:t xml:space="preserve"> gefast / aller predigten </w:t>
      </w:r>
      <w:proofErr w:type="spellStart"/>
      <w:r>
        <w:t>Jeremie</w:t>
      </w:r>
      <w:proofErr w:type="spellEnd"/>
      <w:r>
        <w:t xml:space="preserve">. So spricht der HERR. Wil das sagen / </w:t>
      </w:r>
      <w:proofErr w:type="spellStart"/>
      <w:r>
        <w:t>dis</w:t>
      </w:r>
      <w:proofErr w:type="spellEnd"/>
      <w:r>
        <w:t xml:space="preserve"> Wort so ich euch bringe / ist Gottes / nicht mein </w:t>
      </w:r>
      <w:proofErr w:type="spellStart"/>
      <w:r>
        <w:t>wort</w:t>
      </w:r>
      <w:proofErr w:type="spellEnd"/>
      <w:r>
        <w:t xml:space="preserve"> / dadurch sich die ewige göttliche </w:t>
      </w:r>
      <w:proofErr w:type="spellStart"/>
      <w:r>
        <w:t>Maiestet</w:t>
      </w:r>
      <w:proofErr w:type="spellEnd"/>
      <w:r>
        <w:t xml:space="preserve"> / uns (den Kindern Israel) geoffenbart hat / </w:t>
      </w:r>
      <w:proofErr w:type="spellStart"/>
      <w:r>
        <w:t>Umb</w:t>
      </w:r>
      <w:proofErr w:type="spellEnd"/>
      <w:r>
        <w:t xml:space="preserve"> der </w:t>
      </w:r>
      <w:proofErr w:type="spellStart"/>
      <w:r>
        <w:t>ursach</w:t>
      </w:r>
      <w:proofErr w:type="spellEnd"/>
      <w:r>
        <w:t xml:space="preserve"> willen / das er ein </w:t>
      </w:r>
      <w:proofErr w:type="spellStart"/>
      <w:r>
        <w:t>Volck</w:t>
      </w:r>
      <w:proofErr w:type="spellEnd"/>
      <w:r>
        <w:t xml:space="preserve"> </w:t>
      </w:r>
      <w:proofErr w:type="spellStart"/>
      <w:r>
        <w:t>auff</w:t>
      </w:r>
      <w:proofErr w:type="spellEnd"/>
      <w:r>
        <w:t xml:space="preserve"> erden habe / das den HERRN wissen und kennen / und seinen Namen im geist und </w:t>
      </w:r>
      <w:proofErr w:type="spellStart"/>
      <w:r>
        <w:t>warheit</w:t>
      </w:r>
      <w:proofErr w:type="spellEnd"/>
      <w:r>
        <w:t xml:space="preserve"> </w:t>
      </w:r>
      <w:proofErr w:type="spellStart"/>
      <w:r>
        <w:t>anruffen</w:t>
      </w:r>
      <w:proofErr w:type="spellEnd"/>
      <w:r>
        <w:t xml:space="preserve"> solle. Davon die Welt nichts weis / weil sie das </w:t>
      </w:r>
      <w:proofErr w:type="spellStart"/>
      <w:r>
        <w:t>wort</w:t>
      </w:r>
      <w:proofErr w:type="spellEnd"/>
      <w:r>
        <w:t xml:space="preserve"> nicht hat noch acht / on </w:t>
      </w:r>
      <w:proofErr w:type="spellStart"/>
      <w:r>
        <w:t>welchs</w:t>
      </w:r>
      <w:proofErr w:type="spellEnd"/>
      <w:r>
        <w:t xml:space="preserve"> sie im </w:t>
      </w:r>
      <w:proofErr w:type="spellStart"/>
      <w:r>
        <w:t>finsternis</w:t>
      </w:r>
      <w:proofErr w:type="spellEnd"/>
      <w:r>
        <w:t xml:space="preserve"> wandelt. </w:t>
      </w:r>
    </w:p>
    <w:p w14:paraId="3003702A" w14:textId="77777777" w:rsidR="006F6C05" w:rsidRDefault="006F6C05" w:rsidP="006F6C05">
      <w:pPr>
        <w:pStyle w:val="StandardWeb"/>
      </w:pPr>
      <w:r>
        <w:t xml:space="preserve">Nu ist solche </w:t>
      </w:r>
      <w:proofErr w:type="spellStart"/>
      <w:r>
        <w:t>offenbarung</w:t>
      </w:r>
      <w:proofErr w:type="spellEnd"/>
      <w:r>
        <w:t xml:space="preserve"> bald </w:t>
      </w:r>
      <w:proofErr w:type="spellStart"/>
      <w:r>
        <w:t>angangen</w:t>
      </w:r>
      <w:proofErr w:type="spellEnd"/>
      <w:r>
        <w:t xml:space="preserve"> / nach dem fall Ade / durch </w:t>
      </w:r>
      <w:proofErr w:type="spellStart"/>
      <w:r>
        <w:t>dis</w:t>
      </w:r>
      <w:proofErr w:type="spellEnd"/>
      <w:r>
        <w:t xml:space="preserve"> </w:t>
      </w:r>
      <w:proofErr w:type="spellStart"/>
      <w:r>
        <w:t>Euangelium</w:t>
      </w:r>
      <w:proofErr w:type="spellEnd"/>
      <w:r>
        <w:t xml:space="preserve"> / Der Same des </w:t>
      </w:r>
      <w:proofErr w:type="spellStart"/>
      <w:r>
        <w:t>weibs</w:t>
      </w:r>
      <w:proofErr w:type="spellEnd"/>
      <w:r>
        <w:t xml:space="preserve"> / </w:t>
      </w:r>
      <w:proofErr w:type="spellStart"/>
      <w:r>
        <w:t>sol</w:t>
      </w:r>
      <w:proofErr w:type="spellEnd"/>
      <w:r>
        <w:t xml:space="preserve"> der Schlangen den </w:t>
      </w:r>
      <w:proofErr w:type="spellStart"/>
      <w:r>
        <w:t>Kopff</w:t>
      </w:r>
      <w:proofErr w:type="spellEnd"/>
      <w:r>
        <w:t xml:space="preserve"> </w:t>
      </w:r>
      <w:proofErr w:type="spellStart"/>
      <w:r>
        <w:t>zutretten</w:t>
      </w:r>
      <w:proofErr w:type="spellEnd"/>
      <w:r>
        <w:t xml:space="preserve">. Darnach ist diese Verheissung / durch die </w:t>
      </w:r>
      <w:proofErr w:type="spellStart"/>
      <w:r>
        <w:t>Veter</w:t>
      </w:r>
      <w:proofErr w:type="spellEnd"/>
      <w:r>
        <w:t xml:space="preserve"> und Propheten </w:t>
      </w:r>
      <w:proofErr w:type="spellStart"/>
      <w:r>
        <w:t>jmer</w:t>
      </w:r>
      <w:proofErr w:type="spellEnd"/>
      <w:r>
        <w:t xml:space="preserve"> weiter getrieben und </w:t>
      </w:r>
      <w:proofErr w:type="spellStart"/>
      <w:r>
        <w:t>erkleret</w:t>
      </w:r>
      <w:proofErr w:type="spellEnd"/>
      <w:r>
        <w:t xml:space="preserve"> / bis </w:t>
      </w:r>
      <w:proofErr w:type="spellStart"/>
      <w:r>
        <w:t>auff</w:t>
      </w:r>
      <w:proofErr w:type="spellEnd"/>
      <w:r>
        <w:t xml:space="preserve"> Christum / Das ist sie erst recht in vollem schwang durch die Apostel und </w:t>
      </w:r>
      <w:proofErr w:type="spellStart"/>
      <w:r>
        <w:t>jre</w:t>
      </w:r>
      <w:proofErr w:type="spellEnd"/>
      <w:r>
        <w:t xml:space="preserve"> </w:t>
      </w:r>
      <w:proofErr w:type="spellStart"/>
      <w:r>
        <w:t>Nachkomen</w:t>
      </w:r>
      <w:proofErr w:type="spellEnd"/>
      <w:r>
        <w:t xml:space="preserve"> in alle Welt ausgebreitet / und wird </w:t>
      </w:r>
      <w:proofErr w:type="spellStart"/>
      <w:r>
        <w:t>vollend</w:t>
      </w:r>
      <w:proofErr w:type="spellEnd"/>
      <w:r>
        <w:t xml:space="preserve"> erschallen / bis ans ende der Welt. Nu spricht er weiter. </w:t>
      </w:r>
    </w:p>
    <w:p w14:paraId="0EF2D09B" w14:textId="77777777" w:rsidR="006F6C05" w:rsidRDefault="006F6C05" w:rsidP="006F6C05">
      <w:pPr>
        <w:pStyle w:val="StandardWeb"/>
      </w:pPr>
      <w:r>
        <w:rPr>
          <w:rStyle w:val="Fett"/>
          <w:rFonts w:eastAsiaTheme="majorEastAsia"/>
        </w:rPr>
        <w:t xml:space="preserve">Ein Weiser </w:t>
      </w:r>
      <w:proofErr w:type="spellStart"/>
      <w:r>
        <w:rPr>
          <w:rStyle w:val="Fett"/>
          <w:rFonts w:eastAsiaTheme="majorEastAsia"/>
        </w:rPr>
        <w:t>rhüme</w:t>
      </w:r>
      <w:proofErr w:type="spellEnd"/>
      <w:r>
        <w:rPr>
          <w:rStyle w:val="Fett"/>
          <w:rFonts w:eastAsiaTheme="majorEastAsia"/>
        </w:rPr>
        <w:t xml:space="preserve"> sich nicht seiner </w:t>
      </w:r>
      <w:proofErr w:type="spellStart"/>
      <w:r>
        <w:rPr>
          <w:rStyle w:val="Fett"/>
          <w:rFonts w:eastAsiaTheme="majorEastAsia"/>
        </w:rPr>
        <w:t>weisheit</w:t>
      </w:r>
      <w:proofErr w:type="spellEnd"/>
      <w:r>
        <w:rPr>
          <w:rStyle w:val="Fett"/>
          <w:rFonts w:eastAsiaTheme="majorEastAsia"/>
        </w:rPr>
        <w:t>.</w:t>
      </w:r>
      <w:r>
        <w:t xml:space="preserve"> Dis ist ein Gesetz oder </w:t>
      </w:r>
      <w:proofErr w:type="spellStart"/>
      <w:r>
        <w:t>Bussepredigt</w:t>
      </w:r>
      <w:proofErr w:type="spellEnd"/>
      <w:r>
        <w:t xml:space="preserve">. Wil sagen / Nichts ist in uns / des wir uns </w:t>
      </w:r>
      <w:proofErr w:type="spellStart"/>
      <w:r>
        <w:t>fur</w:t>
      </w:r>
      <w:proofErr w:type="spellEnd"/>
      <w:r>
        <w:t xml:space="preserve"> Gott </w:t>
      </w:r>
      <w:proofErr w:type="spellStart"/>
      <w:r>
        <w:t>rhümen</w:t>
      </w:r>
      <w:proofErr w:type="spellEnd"/>
      <w:r>
        <w:t xml:space="preserve"> </w:t>
      </w:r>
      <w:proofErr w:type="spellStart"/>
      <w:r>
        <w:t>könden</w:t>
      </w:r>
      <w:proofErr w:type="spellEnd"/>
      <w:r>
        <w:t xml:space="preserve"> / Ja mit alle unser Weisheit / </w:t>
      </w:r>
      <w:proofErr w:type="spellStart"/>
      <w:r>
        <w:t>Stercke</w:t>
      </w:r>
      <w:proofErr w:type="spellEnd"/>
      <w:r>
        <w:t xml:space="preserve"> und </w:t>
      </w:r>
      <w:proofErr w:type="spellStart"/>
      <w:r>
        <w:t>Reichthumb</w:t>
      </w:r>
      <w:proofErr w:type="spellEnd"/>
      <w:r>
        <w:t xml:space="preserve"> / können wir </w:t>
      </w:r>
      <w:proofErr w:type="spellStart"/>
      <w:r>
        <w:t>fur</w:t>
      </w:r>
      <w:proofErr w:type="spellEnd"/>
      <w:r>
        <w:t xml:space="preserve"> </w:t>
      </w:r>
      <w:proofErr w:type="spellStart"/>
      <w:r>
        <w:t>jm</w:t>
      </w:r>
      <w:proofErr w:type="spellEnd"/>
      <w:r>
        <w:t xml:space="preserve"> nicht bestehen. Denn wir sind alle </w:t>
      </w:r>
      <w:proofErr w:type="spellStart"/>
      <w:r>
        <w:t>kinder</w:t>
      </w:r>
      <w:proofErr w:type="spellEnd"/>
      <w:r>
        <w:t xml:space="preserve"> des </w:t>
      </w:r>
      <w:proofErr w:type="spellStart"/>
      <w:r>
        <w:t>zorns</w:t>
      </w:r>
      <w:proofErr w:type="spellEnd"/>
      <w:r>
        <w:t xml:space="preserve"> von Natur / und </w:t>
      </w:r>
      <w:proofErr w:type="spellStart"/>
      <w:r>
        <w:t>derhalb</w:t>
      </w:r>
      <w:proofErr w:type="spellEnd"/>
      <w:r>
        <w:t xml:space="preserve"> des ewigen Tods und </w:t>
      </w:r>
      <w:proofErr w:type="spellStart"/>
      <w:r>
        <w:t>verdamnis</w:t>
      </w:r>
      <w:proofErr w:type="spellEnd"/>
      <w:r>
        <w:t xml:space="preserve"> </w:t>
      </w:r>
      <w:proofErr w:type="spellStart"/>
      <w:r>
        <w:t>sschuldig</w:t>
      </w:r>
      <w:proofErr w:type="spellEnd"/>
      <w:r>
        <w:t xml:space="preserve">. </w:t>
      </w:r>
      <w:proofErr w:type="spellStart"/>
      <w:r>
        <w:t>Darauff</w:t>
      </w:r>
      <w:proofErr w:type="spellEnd"/>
      <w:r>
        <w:t xml:space="preserve"> folget nu ein Trost oder Gnadenpredigt / und das rein lauter </w:t>
      </w:r>
      <w:proofErr w:type="spellStart"/>
      <w:r>
        <w:t>Euangelium</w:t>
      </w:r>
      <w:proofErr w:type="spellEnd"/>
      <w:r>
        <w:t xml:space="preserve">. </w:t>
      </w:r>
    </w:p>
    <w:p w14:paraId="14397984" w14:textId="77777777" w:rsidR="006F6C05" w:rsidRDefault="006F6C05" w:rsidP="006F6C05">
      <w:pPr>
        <w:pStyle w:val="StandardWeb"/>
      </w:pPr>
      <w:r>
        <w:rPr>
          <w:rStyle w:val="Fett"/>
          <w:rFonts w:eastAsiaTheme="majorEastAsia"/>
        </w:rPr>
        <w:t xml:space="preserve">Sondern wer sich </w:t>
      </w:r>
      <w:proofErr w:type="spellStart"/>
      <w:r>
        <w:rPr>
          <w:rStyle w:val="Fett"/>
          <w:rFonts w:eastAsiaTheme="majorEastAsia"/>
        </w:rPr>
        <w:t>rhümen</w:t>
      </w:r>
      <w:proofErr w:type="spellEnd"/>
      <w:r>
        <w:rPr>
          <w:rStyle w:val="Fett"/>
          <w:rFonts w:eastAsiaTheme="majorEastAsia"/>
        </w:rPr>
        <w:t xml:space="preserve"> </w:t>
      </w:r>
      <w:proofErr w:type="spellStart"/>
      <w:r>
        <w:rPr>
          <w:rStyle w:val="Fett"/>
          <w:rFonts w:eastAsiaTheme="majorEastAsia"/>
        </w:rPr>
        <w:t>wil</w:t>
      </w:r>
      <w:proofErr w:type="spellEnd"/>
      <w:r>
        <w:rPr>
          <w:rStyle w:val="Fett"/>
          <w:rFonts w:eastAsiaTheme="majorEastAsia"/>
        </w:rPr>
        <w:t xml:space="preserve"> / der </w:t>
      </w:r>
      <w:proofErr w:type="spellStart"/>
      <w:r>
        <w:rPr>
          <w:rStyle w:val="Fett"/>
          <w:rFonts w:eastAsiaTheme="majorEastAsia"/>
        </w:rPr>
        <w:t>rhüme</w:t>
      </w:r>
      <w:proofErr w:type="spellEnd"/>
      <w:r>
        <w:rPr>
          <w:rStyle w:val="Fett"/>
          <w:rFonts w:eastAsiaTheme="majorEastAsia"/>
        </w:rPr>
        <w:t xml:space="preserve"> sich etc.</w:t>
      </w:r>
      <w:r>
        <w:t xml:space="preserve"> </w:t>
      </w:r>
    </w:p>
    <w:p w14:paraId="7BF7810F" w14:textId="77777777" w:rsidR="006F6C05" w:rsidRDefault="006F6C05" w:rsidP="006F6C05">
      <w:pPr>
        <w:pStyle w:val="StandardWeb"/>
      </w:pPr>
      <w:proofErr w:type="spellStart"/>
      <w:r>
        <w:t>DAs</w:t>
      </w:r>
      <w:proofErr w:type="spellEnd"/>
      <w:r>
        <w:t xml:space="preserve"> ist / wer den rechten Rhum / daran Gott gefallen / und ein gut </w:t>
      </w:r>
      <w:proofErr w:type="spellStart"/>
      <w:r>
        <w:t>frölich</w:t>
      </w:r>
      <w:proofErr w:type="spellEnd"/>
      <w:r>
        <w:t xml:space="preserve"> Gewissen / das </w:t>
      </w:r>
      <w:proofErr w:type="spellStart"/>
      <w:r>
        <w:t>fur</w:t>
      </w:r>
      <w:proofErr w:type="spellEnd"/>
      <w:r>
        <w:t xml:space="preserve"> Gottes </w:t>
      </w:r>
      <w:proofErr w:type="spellStart"/>
      <w:r>
        <w:t>zorn</w:t>
      </w:r>
      <w:proofErr w:type="spellEnd"/>
      <w:r>
        <w:t xml:space="preserve"> und </w:t>
      </w:r>
      <w:proofErr w:type="spellStart"/>
      <w:r>
        <w:t>gericht</w:t>
      </w:r>
      <w:proofErr w:type="spellEnd"/>
      <w:r>
        <w:t xml:space="preserve"> bestehen </w:t>
      </w:r>
      <w:proofErr w:type="spellStart"/>
      <w:r>
        <w:t>kan</w:t>
      </w:r>
      <w:proofErr w:type="spellEnd"/>
      <w:r>
        <w:t xml:space="preserve"> / haben </w:t>
      </w:r>
      <w:proofErr w:type="spellStart"/>
      <w:r>
        <w:t>wil</w:t>
      </w:r>
      <w:proofErr w:type="spellEnd"/>
      <w:r>
        <w:t xml:space="preserve"> / Der </w:t>
      </w:r>
      <w:proofErr w:type="spellStart"/>
      <w:r>
        <w:t>rhüme</w:t>
      </w:r>
      <w:proofErr w:type="spellEnd"/>
      <w:r>
        <w:t xml:space="preserve"> sich des / Das er Mich wisse und kenne / durch mein Wort / </w:t>
      </w:r>
      <w:proofErr w:type="spellStart"/>
      <w:r>
        <w:t>welchs</w:t>
      </w:r>
      <w:proofErr w:type="spellEnd"/>
      <w:r>
        <w:t xml:space="preserve"> der eingeborne Son / der in des Vaters </w:t>
      </w:r>
      <w:proofErr w:type="spellStart"/>
      <w:r>
        <w:t>schos</w:t>
      </w:r>
      <w:proofErr w:type="spellEnd"/>
      <w:r>
        <w:t xml:space="preserve"> ist / verkündiget hat. Joh. i. </w:t>
      </w:r>
      <w:proofErr w:type="spellStart"/>
      <w:r>
        <w:t>Solchs</w:t>
      </w:r>
      <w:proofErr w:type="spellEnd"/>
      <w:r>
        <w:t xml:space="preserve"> wissen aber und kennen / ist das ewige Leben. Joh. xvii. </w:t>
      </w:r>
    </w:p>
    <w:p w14:paraId="611F20EC" w14:textId="77777777" w:rsidR="006F6C05" w:rsidRDefault="006F6C05" w:rsidP="006F6C05">
      <w:pPr>
        <w:pStyle w:val="StandardWeb"/>
      </w:pPr>
      <w:proofErr w:type="spellStart"/>
      <w:r>
        <w:rPr>
          <w:rStyle w:val="Fett"/>
          <w:rFonts w:eastAsiaTheme="majorEastAsia"/>
        </w:rPr>
        <w:t>DAs</w:t>
      </w:r>
      <w:proofErr w:type="spellEnd"/>
      <w:r>
        <w:rPr>
          <w:rStyle w:val="Fett"/>
          <w:rFonts w:eastAsiaTheme="majorEastAsia"/>
        </w:rPr>
        <w:t xml:space="preserve"> ich der HERR bin</w:t>
      </w:r>
      <w:r>
        <w:t xml:space="preserve">/ Das ist / der </w:t>
      </w:r>
      <w:proofErr w:type="spellStart"/>
      <w:r>
        <w:t>ware</w:t>
      </w:r>
      <w:proofErr w:type="spellEnd"/>
      <w:r>
        <w:t xml:space="preserve"> einige ewige Gott Vater / Son / heiliger Geist / der die Kirche geliebet und </w:t>
      </w:r>
      <w:proofErr w:type="spellStart"/>
      <w:r>
        <w:t>erwelet</w:t>
      </w:r>
      <w:proofErr w:type="spellEnd"/>
      <w:r>
        <w:t xml:space="preserve"> hat in Christo von </w:t>
      </w:r>
      <w:proofErr w:type="spellStart"/>
      <w:r>
        <w:t>ewigkeit</w:t>
      </w:r>
      <w:proofErr w:type="spellEnd"/>
      <w:r>
        <w:t xml:space="preserve"> / ehe der Welt </w:t>
      </w:r>
      <w:proofErr w:type="spellStart"/>
      <w:r>
        <w:t>grund</w:t>
      </w:r>
      <w:proofErr w:type="spellEnd"/>
      <w:r>
        <w:t xml:space="preserve"> gelegt ward / sie auch </w:t>
      </w:r>
      <w:proofErr w:type="spellStart"/>
      <w:r>
        <w:t>fur</w:t>
      </w:r>
      <w:proofErr w:type="spellEnd"/>
      <w:r>
        <w:t xml:space="preserve"> und </w:t>
      </w:r>
      <w:proofErr w:type="spellStart"/>
      <w:r>
        <w:t>fur</w:t>
      </w:r>
      <w:proofErr w:type="spellEnd"/>
      <w:r>
        <w:t xml:space="preserve"> </w:t>
      </w:r>
      <w:proofErr w:type="spellStart"/>
      <w:r>
        <w:t>samlet</w:t>
      </w:r>
      <w:proofErr w:type="spellEnd"/>
      <w:r>
        <w:t xml:space="preserve"> / schützet und </w:t>
      </w:r>
      <w:proofErr w:type="spellStart"/>
      <w:r>
        <w:t>erhelt</w:t>
      </w:r>
      <w:proofErr w:type="spellEnd"/>
      <w:r>
        <w:t xml:space="preserve"> etc. </w:t>
      </w:r>
    </w:p>
    <w:p w14:paraId="023EDCF9" w14:textId="77777777" w:rsidR="006F6C05" w:rsidRDefault="006F6C05" w:rsidP="006F6C05">
      <w:pPr>
        <w:pStyle w:val="StandardWeb"/>
      </w:pPr>
      <w:r>
        <w:t xml:space="preserve">Nu habe ich mich der </w:t>
      </w:r>
      <w:proofErr w:type="spellStart"/>
      <w:r>
        <w:t>massen</w:t>
      </w:r>
      <w:proofErr w:type="spellEnd"/>
      <w:r>
        <w:t xml:space="preserve"> / und ein solchen Gott / den Menschen geoffenbaret / Der </w:t>
      </w:r>
      <w:proofErr w:type="spellStart"/>
      <w:r>
        <w:t>barmhertzigkeit</w:t>
      </w:r>
      <w:proofErr w:type="spellEnd"/>
      <w:r>
        <w:t xml:space="preserve"> </w:t>
      </w:r>
      <w:proofErr w:type="spellStart"/>
      <w:r>
        <w:t>ubet</w:t>
      </w:r>
      <w:proofErr w:type="spellEnd"/>
      <w:r>
        <w:t xml:space="preserve"> / das ist / der </w:t>
      </w:r>
      <w:proofErr w:type="spellStart"/>
      <w:r>
        <w:t>jmerdar</w:t>
      </w:r>
      <w:proofErr w:type="spellEnd"/>
      <w:r>
        <w:t xml:space="preserve"> on </w:t>
      </w:r>
      <w:proofErr w:type="spellStart"/>
      <w:r>
        <w:t>auffhören</w:t>
      </w:r>
      <w:proofErr w:type="spellEnd"/>
      <w:r>
        <w:t xml:space="preserve"> / freundlich und </w:t>
      </w:r>
      <w:proofErr w:type="spellStart"/>
      <w:r>
        <w:t>wohlthetig</w:t>
      </w:r>
      <w:proofErr w:type="spellEnd"/>
      <w:r>
        <w:t xml:space="preserve"> ist / gegen alle Menschen / bösen und guten / gerechten und ungerechten / Matth. v. auch gegen allem </w:t>
      </w:r>
      <w:proofErr w:type="spellStart"/>
      <w:r>
        <w:t>Vihe</w:t>
      </w:r>
      <w:proofErr w:type="spellEnd"/>
      <w:r>
        <w:t xml:space="preserve"> / wie der xxxvi. Psalm saget / Du hilfst beide Menschen und Viehe / Ja auch gegen alle Creaturen. </w:t>
      </w:r>
    </w:p>
    <w:p w14:paraId="40AFEAC3" w14:textId="77777777" w:rsidR="006F6C05" w:rsidRDefault="006F6C05" w:rsidP="006F6C05">
      <w:pPr>
        <w:pStyle w:val="StandardWeb"/>
      </w:pPr>
      <w:r>
        <w:t xml:space="preserve">Darnach auch / Recht </w:t>
      </w:r>
      <w:proofErr w:type="spellStart"/>
      <w:r>
        <w:t>ubet</w:t>
      </w:r>
      <w:proofErr w:type="spellEnd"/>
      <w:r>
        <w:t xml:space="preserve"> / Das ist / der den Menschen nicht allein zeitliche </w:t>
      </w:r>
      <w:proofErr w:type="spellStart"/>
      <w:r>
        <w:t>güte</w:t>
      </w:r>
      <w:proofErr w:type="spellEnd"/>
      <w:r>
        <w:t xml:space="preserve"> und </w:t>
      </w:r>
      <w:proofErr w:type="spellStart"/>
      <w:r>
        <w:t>wolthat</w:t>
      </w:r>
      <w:proofErr w:type="spellEnd"/>
      <w:r>
        <w:t xml:space="preserve"> erzeigt / sondern </w:t>
      </w:r>
      <w:proofErr w:type="spellStart"/>
      <w:r>
        <w:t>inen</w:t>
      </w:r>
      <w:proofErr w:type="spellEnd"/>
      <w:r>
        <w:t xml:space="preserve"> auch mein Wort und Göttliche </w:t>
      </w:r>
      <w:proofErr w:type="spellStart"/>
      <w:r>
        <w:t>Lere</w:t>
      </w:r>
      <w:proofErr w:type="spellEnd"/>
      <w:r>
        <w:t xml:space="preserve"> gebe / wie sie durch Christum / der Sünde und des Tods los / und gerecht und selig </w:t>
      </w:r>
      <w:proofErr w:type="spellStart"/>
      <w:r>
        <w:t>osllen</w:t>
      </w:r>
      <w:proofErr w:type="spellEnd"/>
      <w:r>
        <w:t xml:space="preserve"> werden. Darneben / auch warnen lasse / das sie Teufels und Menschen </w:t>
      </w:r>
      <w:proofErr w:type="spellStart"/>
      <w:r>
        <w:t>lere</w:t>
      </w:r>
      <w:proofErr w:type="spellEnd"/>
      <w:r>
        <w:t xml:space="preserve"> / meiden / und sich dadurch nicht </w:t>
      </w:r>
      <w:proofErr w:type="spellStart"/>
      <w:r>
        <w:t>verfüren</w:t>
      </w:r>
      <w:proofErr w:type="spellEnd"/>
      <w:r>
        <w:t xml:space="preserve"> lassen. </w:t>
      </w:r>
    </w:p>
    <w:p w14:paraId="37CE1E6C" w14:textId="77777777" w:rsidR="006F6C05" w:rsidRDefault="006F6C05" w:rsidP="006F6C05">
      <w:pPr>
        <w:pStyle w:val="StandardWeb"/>
      </w:pPr>
      <w:r>
        <w:t xml:space="preserve">Der auch Gerechtigkeit </w:t>
      </w:r>
      <w:proofErr w:type="spellStart"/>
      <w:r>
        <w:t>ubet</w:t>
      </w:r>
      <w:proofErr w:type="spellEnd"/>
      <w:r>
        <w:t xml:space="preserve">. Das ist / der die </w:t>
      </w:r>
      <w:proofErr w:type="spellStart"/>
      <w:r>
        <w:t>sünde</w:t>
      </w:r>
      <w:proofErr w:type="spellEnd"/>
      <w:r>
        <w:t xml:space="preserve"> / so sie noch haben / und </w:t>
      </w:r>
      <w:proofErr w:type="spellStart"/>
      <w:r>
        <w:t>jnen</w:t>
      </w:r>
      <w:proofErr w:type="spellEnd"/>
      <w:r>
        <w:t xml:space="preserve"> </w:t>
      </w:r>
      <w:proofErr w:type="spellStart"/>
      <w:r>
        <w:t>jr</w:t>
      </w:r>
      <w:proofErr w:type="spellEnd"/>
      <w:r>
        <w:t xml:space="preserve"> leben lang noch anklebet / nicht zurechnet / Sondern meine Gerechtigkeit / die sie nicht haben / durch und </w:t>
      </w:r>
      <w:proofErr w:type="spellStart"/>
      <w:r>
        <w:t>umb</w:t>
      </w:r>
      <w:proofErr w:type="spellEnd"/>
      <w:r>
        <w:t xml:space="preserve"> Christus willen / </w:t>
      </w:r>
      <w:proofErr w:type="spellStart"/>
      <w:r>
        <w:t>jnen</w:t>
      </w:r>
      <w:proofErr w:type="spellEnd"/>
      <w:r>
        <w:t xml:space="preserve"> </w:t>
      </w:r>
      <w:proofErr w:type="spellStart"/>
      <w:r>
        <w:t>schencke</w:t>
      </w:r>
      <w:proofErr w:type="spellEnd"/>
      <w:r>
        <w:t xml:space="preserve"> und zurechne / Rom. </w:t>
      </w:r>
      <w:proofErr w:type="spellStart"/>
      <w:r>
        <w:t>iii.</w:t>
      </w:r>
      <w:proofErr w:type="spellEnd"/>
      <w:r>
        <w:t xml:space="preserve"> Sie sind allzumal Sünder etc. </w:t>
      </w:r>
    </w:p>
    <w:p w14:paraId="503F4D54" w14:textId="77777777" w:rsidR="006F6C05" w:rsidRDefault="006F6C05" w:rsidP="006F6C05">
      <w:pPr>
        <w:pStyle w:val="berschrift2"/>
        <w:rPr>
          <w:sz w:val="48"/>
          <w:szCs w:val="48"/>
          <w:lang w:eastAsia="de-DE"/>
        </w:rPr>
      </w:pPr>
      <w:r>
        <w:t>Sacharia 12</w:t>
      </w:r>
    </w:p>
    <w:p w14:paraId="27867379" w14:textId="77777777" w:rsidR="006F6C05" w:rsidRDefault="006F6C05" w:rsidP="006F6C05">
      <w:pPr>
        <w:pStyle w:val="StandardWeb"/>
      </w:pPr>
      <w:r>
        <w:rPr>
          <w:rStyle w:val="Fett"/>
          <w:rFonts w:eastAsiaTheme="majorEastAsia"/>
        </w:rPr>
        <w:t xml:space="preserve">Aber </w:t>
      </w:r>
      <w:proofErr w:type="spellStart"/>
      <w:r>
        <w:rPr>
          <w:rStyle w:val="Fett"/>
          <w:rFonts w:eastAsiaTheme="majorEastAsia"/>
        </w:rPr>
        <w:t>uber</w:t>
      </w:r>
      <w:proofErr w:type="spellEnd"/>
      <w:r>
        <w:rPr>
          <w:rStyle w:val="Fett"/>
          <w:rFonts w:eastAsiaTheme="majorEastAsia"/>
        </w:rPr>
        <w:t xml:space="preserve"> das haus David etc.</w:t>
      </w:r>
      <w:r>
        <w:t xml:space="preserve"> </w:t>
      </w:r>
    </w:p>
    <w:p w14:paraId="6C08BF46" w14:textId="77777777" w:rsidR="006F6C05" w:rsidRDefault="006F6C05" w:rsidP="006F6C05">
      <w:pPr>
        <w:pStyle w:val="StandardWeb"/>
      </w:pPr>
      <w:proofErr w:type="spellStart"/>
      <w:r>
        <w:t>DUrchs</w:t>
      </w:r>
      <w:proofErr w:type="spellEnd"/>
      <w:r>
        <w:t xml:space="preserve"> Gesetz bleiben wir in Adam </w:t>
      </w:r>
      <w:proofErr w:type="spellStart"/>
      <w:r>
        <w:t>verdampt</w:t>
      </w:r>
      <w:proofErr w:type="spellEnd"/>
      <w:r>
        <w:t xml:space="preserve"> Fleisch / Durchs </w:t>
      </w:r>
      <w:proofErr w:type="spellStart"/>
      <w:r>
        <w:t>Euangelium</w:t>
      </w:r>
      <w:proofErr w:type="spellEnd"/>
      <w:r>
        <w:t xml:space="preserve"> aber </w:t>
      </w:r>
      <w:proofErr w:type="spellStart"/>
      <w:r>
        <w:t>regenet</w:t>
      </w:r>
      <w:proofErr w:type="spellEnd"/>
      <w:r>
        <w:t xml:space="preserve"> ja </w:t>
      </w:r>
      <w:proofErr w:type="spellStart"/>
      <w:r>
        <w:t>giesset</w:t>
      </w:r>
      <w:proofErr w:type="spellEnd"/>
      <w:r>
        <w:t xml:space="preserve"> Gott reichlich aus </w:t>
      </w:r>
      <w:proofErr w:type="spellStart"/>
      <w:r>
        <w:t>uber</w:t>
      </w:r>
      <w:proofErr w:type="spellEnd"/>
      <w:r>
        <w:t xml:space="preserve"> uns den heiligen Geist / welchen wir </w:t>
      </w:r>
      <w:proofErr w:type="spellStart"/>
      <w:r>
        <w:t>warhafftig</w:t>
      </w:r>
      <w:proofErr w:type="spellEnd"/>
      <w:r>
        <w:t xml:space="preserve"> empfangen in Christo </w:t>
      </w:r>
      <w:proofErr w:type="spellStart"/>
      <w:r>
        <w:t>Jhesu</w:t>
      </w:r>
      <w:proofErr w:type="spellEnd"/>
      <w:r>
        <w:t xml:space="preserve"> dem </w:t>
      </w:r>
      <w:proofErr w:type="spellStart"/>
      <w:r>
        <w:t>son</w:t>
      </w:r>
      <w:proofErr w:type="spellEnd"/>
      <w:r>
        <w:t xml:space="preserve"> Gottes / wenn wir </w:t>
      </w:r>
      <w:proofErr w:type="spellStart"/>
      <w:r>
        <w:t>gleuben</w:t>
      </w:r>
      <w:proofErr w:type="spellEnd"/>
      <w:r>
        <w:t xml:space="preserve">. </w:t>
      </w:r>
    </w:p>
    <w:p w14:paraId="269EC3DD" w14:textId="77777777" w:rsidR="006F6C05" w:rsidRDefault="006F6C05" w:rsidP="006F6C05">
      <w:pPr>
        <w:pStyle w:val="StandardWeb"/>
      </w:pPr>
      <w:r>
        <w:t xml:space="preserve">Dieser Geist ist uns zu erst ein Geist der </w:t>
      </w:r>
      <w:proofErr w:type="spellStart"/>
      <w:r>
        <w:t>gnaden</w:t>
      </w:r>
      <w:proofErr w:type="spellEnd"/>
      <w:r>
        <w:t xml:space="preserve"> / Denn wir </w:t>
      </w:r>
      <w:proofErr w:type="spellStart"/>
      <w:r>
        <w:t>gleuben</w:t>
      </w:r>
      <w:proofErr w:type="spellEnd"/>
      <w:r>
        <w:t xml:space="preserve"> / das wir haben </w:t>
      </w:r>
      <w:proofErr w:type="spellStart"/>
      <w:r>
        <w:t>gnade</w:t>
      </w:r>
      <w:proofErr w:type="spellEnd"/>
      <w:r>
        <w:t xml:space="preserve"> bey Gott funden / durch den </w:t>
      </w:r>
      <w:proofErr w:type="spellStart"/>
      <w:r>
        <w:t>Mitler</w:t>
      </w:r>
      <w:proofErr w:type="spellEnd"/>
      <w:r>
        <w:t xml:space="preserve"> Christum / der </w:t>
      </w:r>
      <w:proofErr w:type="spellStart"/>
      <w:r>
        <w:t>fur</w:t>
      </w:r>
      <w:proofErr w:type="spellEnd"/>
      <w:r>
        <w:t xml:space="preserve"> uns ein </w:t>
      </w:r>
      <w:proofErr w:type="spellStart"/>
      <w:r>
        <w:t>Opffer</w:t>
      </w:r>
      <w:proofErr w:type="spellEnd"/>
      <w:r>
        <w:t xml:space="preserve"> worden ist / das wir nu durch in haben </w:t>
      </w:r>
      <w:proofErr w:type="spellStart"/>
      <w:r>
        <w:t>vergebung</w:t>
      </w:r>
      <w:proofErr w:type="spellEnd"/>
      <w:r>
        <w:t xml:space="preserve"> der </w:t>
      </w:r>
      <w:proofErr w:type="spellStart"/>
      <w:r>
        <w:t>sünden</w:t>
      </w:r>
      <w:proofErr w:type="spellEnd"/>
      <w:r>
        <w:t xml:space="preserve"> / und einen </w:t>
      </w:r>
      <w:proofErr w:type="spellStart"/>
      <w:r>
        <w:t>gnedigen</w:t>
      </w:r>
      <w:proofErr w:type="spellEnd"/>
      <w:r>
        <w:t xml:space="preserve"> Vater im </w:t>
      </w:r>
      <w:proofErr w:type="spellStart"/>
      <w:r>
        <w:t>Himel</w:t>
      </w:r>
      <w:proofErr w:type="spellEnd"/>
      <w:r>
        <w:t xml:space="preserve">. </w:t>
      </w:r>
    </w:p>
    <w:p w14:paraId="33CCAA43" w14:textId="77777777" w:rsidR="006F6C05" w:rsidRDefault="006F6C05" w:rsidP="006F6C05">
      <w:pPr>
        <w:pStyle w:val="StandardWeb"/>
      </w:pPr>
      <w:r>
        <w:t xml:space="preserve">Darnach ist er uns auch ein Geist des </w:t>
      </w:r>
      <w:proofErr w:type="spellStart"/>
      <w:r>
        <w:t>gebets</w:t>
      </w:r>
      <w:proofErr w:type="spellEnd"/>
      <w:r>
        <w:t xml:space="preserve"> / Denn in aller unser angst und not Leibs und der Seelen / </w:t>
      </w:r>
      <w:proofErr w:type="spellStart"/>
      <w:r>
        <w:t>dürffen</w:t>
      </w:r>
      <w:proofErr w:type="spellEnd"/>
      <w:r>
        <w:t xml:space="preserve"> wir / als die lieben Kinder Gottes / </w:t>
      </w:r>
      <w:proofErr w:type="spellStart"/>
      <w:r>
        <w:t>tretten</w:t>
      </w:r>
      <w:proofErr w:type="spellEnd"/>
      <w:r>
        <w:t xml:space="preserve"> zum Vater / im </w:t>
      </w:r>
      <w:proofErr w:type="spellStart"/>
      <w:r>
        <w:t>namen</w:t>
      </w:r>
      <w:proofErr w:type="spellEnd"/>
      <w:r>
        <w:t xml:space="preserve"> Christi / und bitten von im / nach seinem willen / alles was wir wöllen. Daher saget S. Paulus / Gott hat </w:t>
      </w:r>
      <w:proofErr w:type="spellStart"/>
      <w:r>
        <w:t>gesand</w:t>
      </w:r>
      <w:proofErr w:type="spellEnd"/>
      <w:r>
        <w:t xml:space="preserve"> den Geist seines </w:t>
      </w:r>
      <w:proofErr w:type="spellStart"/>
      <w:r>
        <w:t>Sons</w:t>
      </w:r>
      <w:proofErr w:type="spellEnd"/>
      <w:r>
        <w:t xml:space="preserve"> / in unsere </w:t>
      </w:r>
      <w:proofErr w:type="spellStart"/>
      <w:r>
        <w:t>hertzen</w:t>
      </w:r>
      <w:proofErr w:type="spellEnd"/>
      <w:r>
        <w:t xml:space="preserve"> / der schreiet zu Gott / Abba Vater. </w:t>
      </w:r>
    </w:p>
    <w:p w14:paraId="4DAC8FED" w14:textId="77777777" w:rsidR="006F6C05" w:rsidRDefault="006F6C05" w:rsidP="006F6C05">
      <w:pPr>
        <w:pStyle w:val="StandardWeb"/>
      </w:pPr>
      <w:r>
        <w:t xml:space="preserve">Wer aber nicht anbetet den Vater im Geist (das ist / im Glauben) und in der </w:t>
      </w:r>
      <w:proofErr w:type="spellStart"/>
      <w:r>
        <w:t>Warheit</w:t>
      </w:r>
      <w:proofErr w:type="spellEnd"/>
      <w:r>
        <w:t xml:space="preserve"> (das ist / in der </w:t>
      </w:r>
      <w:proofErr w:type="spellStart"/>
      <w:r>
        <w:t>erkentnis</w:t>
      </w:r>
      <w:proofErr w:type="spellEnd"/>
      <w:r>
        <w:t xml:space="preserve"> des </w:t>
      </w:r>
      <w:proofErr w:type="spellStart"/>
      <w:r>
        <w:t>Euangelii</w:t>
      </w:r>
      <w:proofErr w:type="spellEnd"/>
      <w:r>
        <w:t xml:space="preserve"> / </w:t>
      </w:r>
      <w:proofErr w:type="spellStart"/>
      <w:r>
        <w:t>welchs</w:t>
      </w:r>
      <w:proofErr w:type="spellEnd"/>
      <w:r>
        <w:t xml:space="preserve"> uns Christum prediget) noch bittet im </w:t>
      </w:r>
      <w:proofErr w:type="spellStart"/>
      <w:r>
        <w:t>namen</w:t>
      </w:r>
      <w:proofErr w:type="spellEnd"/>
      <w:r>
        <w:t xml:space="preserve"> des </w:t>
      </w:r>
      <w:proofErr w:type="spellStart"/>
      <w:r>
        <w:t>Sons</w:t>
      </w:r>
      <w:proofErr w:type="spellEnd"/>
      <w:r>
        <w:t xml:space="preserve"> / der hat nicht den heiligen Geist / das ist / Er ist kein Christen nicht Rom. viii. Wer den geist Christi nicht hat, der ist nicht sein. </w:t>
      </w:r>
    </w:p>
    <w:p w14:paraId="100559D8" w14:textId="77777777" w:rsidR="006F6C05" w:rsidRDefault="006F6C05" w:rsidP="006F6C05">
      <w:pPr>
        <w:pStyle w:val="berschrift2"/>
        <w:rPr>
          <w:sz w:val="48"/>
          <w:szCs w:val="48"/>
          <w:lang w:eastAsia="de-DE"/>
        </w:rPr>
      </w:pPr>
      <w:r>
        <w:t>Markus 10</w:t>
      </w:r>
    </w:p>
    <w:p w14:paraId="385469B8" w14:textId="77777777" w:rsidR="006F6C05" w:rsidRDefault="006F6C05" w:rsidP="006F6C05">
      <w:pPr>
        <w:pStyle w:val="StandardWeb"/>
      </w:pPr>
      <w:r>
        <w:rPr>
          <w:rStyle w:val="Fett"/>
          <w:rFonts w:eastAsiaTheme="majorEastAsia"/>
        </w:rPr>
        <w:t xml:space="preserve">Christus spricht/Lasset die </w:t>
      </w:r>
      <w:proofErr w:type="spellStart"/>
      <w:r>
        <w:rPr>
          <w:rStyle w:val="Fett"/>
          <w:rFonts w:eastAsiaTheme="majorEastAsia"/>
        </w:rPr>
        <w:t>Kindlin</w:t>
      </w:r>
      <w:proofErr w:type="spellEnd"/>
      <w:r>
        <w:rPr>
          <w:rStyle w:val="Fett"/>
          <w:rFonts w:eastAsiaTheme="majorEastAsia"/>
        </w:rPr>
        <w:t xml:space="preserve"> zu mir </w:t>
      </w:r>
      <w:proofErr w:type="spellStart"/>
      <w:r>
        <w:rPr>
          <w:rStyle w:val="Fett"/>
          <w:rFonts w:eastAsiaTheme="majorEastAsia"/>
        </w:rPr>
        <w:t>komen</w:t>
      </w:r>
      <w:proofErr w:type="spellEnd"/>
      <w:r>
        <w:rPr>
          <w:rStyle w:val="Fett"/>
          <w:rFonts w:eastAsiaTheme="majorEastAsia"/>
        </w:rPr>
        <w:t xml:space="preserve"> / Und wehret </w:t>
      </w:r>
      <w:proofErr w:type="spellStart"/>
      <w:r>
        <w:rPr>
          <w:rStyle w:val="Fett"/>
          <w:rFonts w:eastAsiaTheme="majorEastAsia"/>
        </w:rPr>
        <w:t>jnen</w:t>
      </w:r>
      <w:proofErr w:type="spellEnd"/>
      <w:r>
        <w:rPr>
          <w:rStyle w:val="Fett"/>
          <w:rFonts w:eastAsiaTheme="majorEastAsia"/>
        </w:rPr>
        <w:t xml:space="preserve"> nicht/Denn solcher ist das </w:t>
      </w:r>
      <w:proofErr w:type="spellStart"/>
      <w:r>
        <w:rPr>
          <w:rStyle w:val="Fett"/>
          <w:rFonts w:eastAsiaTheme="majorEastAsia"/>
        </w:rPr>
        <w:t>Himelreich</w:t>
      </w:r>
      <w:proofErr w:type="spellEnd"/>
      <w:r>
        <w:rPr>
          <w:rStyle w:val="Fett"/>
          <w:rFonts w:eastAsiaTheme="majorEastAsia"/>
        </w:rPr>
        <w:t>.</w:t>
      </w:r>
      <w:r>
        <w:t xml:space="preserve"> </w:t>
      </w:r>
    </w:p>
    <w:p w14:paraId="19687ECE" w14:textId="77777777" w:rsidR="006F6C05" w:rsidRDefault="006F6C05" w:rsidP="006F6C05">
      <w:pPr>
        <w:pStyle w:val="StandardWeb"/>
      </w:pPr>
      <w:proofErr w:type="spellStart"/>
      <w:r>
        <w:t>DIs</w:t>
      </w:r>
      <w:proofErr w:type="spellEnd"/>
      <w:r>
        <w:t xml:space="preserve"> ist ein </w:t>
      </w:r>
      <w:proofErr w:type="spellStart"/>
      <w:r>
        <w:t>starck</w:t>
      </w:r>
      <w:proofErr w:type="spellEnd"/>
      <w:r>
        <w:t xml:space="preserve"> </w:t>
      </w:r>
      <w:proofErr w:type="spellStart"/>
      <w:r>
        <w:t>gewis</w:t>
      </w:r>
      <w:proofErr w:type="spellEnd"/>
      <w:r>
        <w:t xml:space="preserve"> Zeugnis / das die </w:t>
      </w:r>
      <w:proofErr w:type="spellStart"/>
      <w:r>
        <w:t>Kindlin</w:t>
      </w:r>
      <w:proofErr w:type="spellEnd"/>
      <w:r>
        <w:t xml:space="preserve"> / </w:t>
      </w:r>
      <w:proofErr w:type="spellStart"/>
      <w:r>
        <w:t>son</w:t>
      </w:r>
      <w:proofErr w:type="spellEnd"/>
      <w:r>
        <w:t xml:space="preserve"> nach Christus </w:t>
      </w:r>
      <w:proofErr w:type="spellStart"/>
      <w:r>
        <w:t>befelh</w:t>
      </w:r>
      <w:proofErr w:type="spellEnd"/>
      <w:r>
        <w:t xml:space="preserve"> </w:t>
      </w:r>
      <w:proofErr w:type="spellStart"/>
      <w:r>
        <w:t>getaufft</w:t>
      </w:r>
      <w:proofErr w:type="spellEnd"/>
      <w:r>
        <w:t xml:space="preserve"> sind / unter Gottes </w:t>
      </w:r>
      <w:proofErr w:type="spellStart"/>
      <w:r>
        <w:t>volck</w:t>
      </w:r>
      <w:proofErr w:type="spellEnd"/>
      <w:r>
        <w:t xml:space="preserve"> gerechnet / und der Kirchen eingeleibt / und der selbigen </w:t>
      </w:r>
      <w:proofErr w:type="spellStart"/>
      <w:r>
        <w:t>Gliedmas</w:t>
      </w:r>
      <w:proofErr w:type="spellEnd"/>
      <w:r>
        <w:t xml:space="preserve"> sind / Und das </w:t>
      </w:r>
      <w:proofErr w:type="spellStart"/>
      <w:r>
        <w:t>jnen</w:t>
      </w:r>
      <w:proofErr w:type="spellEnd"/>
      <w:r>
        <w:t xml:space="preserve"> das Evangelium und Verheissung der </w:t>
      </w:r>
      <w:proofErr w:type="spellStart"/>
      <w:r>
        <w:t>gnaden</w:t>
      </w:r>
      <w:proofErr w:type="spellEnd"/>
      <w:r>
        <w:t xml:space="preserve"> angehöre. </w:t>
      </w:r>
    </w:p>
    <w:p w14:paraId="58D558D6" w14:textId="77777777" w:rsidR="006F6C05" w:rsidRDefault="006F6C05" w:rsidP="006F6C05">
      <w:pPr>
        <w:pStyle w:val="StandardWeb"/>
      </w:pPr>
      <w:r>
        <w:t>Denn Christus spricht hie mit klaren worten/ Solcher (</w:t>
      </w:r>
      <w:proofErr w:type="spellStart"/>
      <w:r>
        <w:t>Kindlin</w:t>
      </w:r>
      <w:proofErr w:type="spellEnd"/>
      <w:r>
        <w:t xml:space="preserve"> die Im zugetragen oder gebracht werden) ist das </w:t>
      </w:r>
      <w:proofErr w:type="spellStart"/>
      <w:r>
        <w:t>Himelreich</w:t>
      </w:r>
      <w:proofErr w:type="spellEnd"/>
      <w:r>
        <w:t xml:space="preserve"> / da ist / Sie haben durch Christum </w:t>
      </w:r>
      <w:proofErr w:type="spellStart"/>
      <w:r>
        <w:t>vergebung</w:t>
      </w:r>
      <w:proofErr w:type="spellEnd"/>
      <w:r>
        <w:t xml:space="preserve"> der </w:t>
      </w:r>
      <w:proofErr w:type="spellStart"/>
      <w:r>
        <w:t>sünden</w:t>
      </w:r>
      <w:proofErr w:type="spellEnd"/>
      <w:r>
        <w:t xml:space="preserve"> / </w:t>
      </w:r>
      <w:proofErr w:type="spellStart"/>
      <w:r>
        <w:t>gerechtigkeit</w:t>
      </w:r>
      <w:proofErr w:type="spellEnd"/>
      <w:r>
        <w:t xml:space="preserve"> / ewiges leben und </w:t>
      </w:r>
      <w:proofErr w:type="spellStart"/>
      <w:r>
        <w:t>seligkeit</w:t>
      </w:r>
      <w:proofErr w:type="spellEnd"/>
      <w:r>
        <w:t xml:space="preserve">. </w:t>
      </w:r>
    </w:p>
    <w:p w14:paraId="0BBDE5D5" w14:textId="77777777" w:rsidR="006F6C05" w:rsidRDefault="006F6C05" w:rsidP="006F6C05">
      <w:pPr>
        <w:pStyle w:val="StandardWeb"/>
      </w:pPr>
      <w:r>
        <w:t xml:space="preserve">Und Matth. xviii. spricht er / Ire Engel im </w:t>
      </w:r>
      <w:proofErr w:type="spellStart"/>
      <w:r>
        <w:t>Himel</w:t>
      </w:r>
      <w:proofErr w:type="spellEnd"/>
      <w:r>
        <w:t xml:space="preserve"> sehen allezeit das </w:t>
      </w:r>
      <w:proofErr w:type="spellStart"/>
      <w:r>
        <w:t>angesichte</w:t>
      </w:r>
      <w:proofErr w:type="spellEnd"/>
      <w:r>
        <w:t xml:space="preserve"> meines Vaters im </w:t>
      </w:r>
      <w:proofErr w:type="spellStart"/>
      <w:r>
        <w:t>Himel</w:t>
      </w:r>
      <w:proofErr w:type="spellEnd"/>
      <w:r>
        <w:t xml:space="preserve">. Und noch </w:t>
      </w:r>
      <w:proofErr w:type="spellStart"/>
      <w:r>
        <w:t>klerer</w:t>
      </w:r>
      <w:proofErr w:type="spellEnd"/>
      <w:r>
        <w:t xml:space="preserve"> / Es ist nicht der </w:t>
      </w:r>
      <w:proofErr w:type="spellStart"/>
      <w:r>
        <w:t>wille</w:t>
      </w:r>
      <w:proofErr w:type="spellEnd"/>
      <w:r>
        <w:t xml:space="preserve"> </w:t>
      </w:r>
      <w:proofErr w:type="spellStart"/>
      <w:r>
        <w:t>fur</w:t>
      </w:r>
      <w:proofErr w:type="spellEnd"/>
      <w:r>
        <w:t xml:space="preserve"> </w:t>
      </w:r>
      <w:proofErr w:type="spellStart"/>
      <w:r>
        <w:t>ewrem</w:t>
      </w:r>
      <w:proofErr w:type="spellEnd"/>
      <w:r>
        <w:t xml:space="preserve"> Vater im </w:t>
      </w:r>
      <w:proofErr w:type="spellStart"/>
      <w:r>
        <w:t>Himel</w:t>
      </w:r>
      <w:proofErr w:type="spellEnd"/>
      <w:r>
        <w:t xml:space="preserve"> / das jemand von diesen Kleinen verloren werde. Mit diesen worten zeiget er ja klar an / Das sie / </w:t>
      </w:r>
      <w:proofErr w:type="spellStart"/>
      <w:r>
        <w:t>umb</w:t>
      </w:r>
      <w:proofErr w:type="spellEnd"/>
      <w:r>
        <w:t xml:space="preserve"> seinen willen / Gott gefallen / und durch der Engel </w:t>
      </w:r>
      <w:proofErr w:type="spellStart"/>
      <w:r>
        <w:t>schutz</w:t>
      </w:r>
      <w:proofErr w:type="spellEnd"/>
      <w:r>
        <w:t xml:space="preserve"> behütet werden. </w:t>
      </w:r>
    </w:p>
    <w:p w14:paraId="0F26D8ED" w14:textId="77777777" w:rsidR="006F6C05" w:rsidRDefault="006F6C05" w:rsidP="006F6C05">
      <w:pPr>
        <w:pStyle w:val="StandardWeb"/>
      </w:pPr>
      <w:r>
        <w:t xml:space="preserve">Diese und der gleichen tröstliche Sprüche / </w:t>
      </w:r>
      <w:proofErr w:type="spellStart"/>
      <w:r>
        <w:t>sol</w:t>
      </w:r>
      <w:proofErr w:type="spellEnd"/>
      <w:r>
        <w:t xml:space="preserve"> man der </w:t>
      </w:r>
      <w:proofErr w:type="spellStart"/>
      <w:r>
        <w:t>Jugent</w:t>
      </w:r>
      <w:proofErr w:type="spellEnd"/>
      <w:r>
        <w:t xml:space="preserve"> mit </w:t>
      </w:r>
      <w:proofErr w:type="spellStart"/>
      <w:r>
        <w:t>vleis</w:t>
      </w:r>
      <w:proofErr w:type="spellEnd"/>
      <w:r>
        <w:t xml:space="preserve"> </w:t>
      </w:r>
      <w:proofErr w:type="spellStart"/>
      <w:r>
        <w:t>furhalten</w:t>
      </w:r>
      <w:proofErr w:type="spellEnd"/>
      <w:r>
        <w:t xml:space="preserve"> und </w:t>
      </w:r>
      <w:proofErr w:type="spellStart"/>
      <w:r>
        <w:t>wol</w:t>
      </w:r>
      <w:proofErr w:type="spellEnd"/>
      <w:r>
        <w:t xml:space="preserve"> einbilden / das sie die selben </w:t>
      </w:r>
      <w:proofErr w:type="spellStart"/>
      <w:r>
        <w:t>vleissig</w:t>
      </w:r>
      <w:proofErr w:type="spellEnd"/>
      <w:r>
        <w:t xml:space="preserve"> betrachten / und </w:t>
      </w:r>
      <w:proofErr w:type="spellStart"/>
      <w:r>
        <w:t>ir</w:t>
      </w:r>
      <w:proofErr w:type="spellEnd"/>
      <w:r>
        <w:t xml:space="preserve"> lebenlang behalten / und der Göttlichen </w:t>
      </w:r>
      <w:proofErr w:type="spellStart"/>
      <w:r>
        <w:t>verheissung</w:t>
      </w:r>
      <w:proofErr w:type="spellEnd"/>
      <w:r>
        <w:t xml:space="preserve"> sich lernen trösten. </w:t>
      </w:r>
    </w:p>
    <w:p w14:paraId="49137C5A" w14:textId="77777777" w:rsidR="006F6C05" w:rsidRDefault="006F6C05" w:rsidP="006F6C05">
      <w:pPr>
        <w:pStyle w:val="berschrift2"/>
        <w:rPr>
          <w:sz w:val="48"/>
          <w:szCs w:val="48"/>
          <w:lang w:eastAsia="de-DE"/>
        </w:rPr>
      </w:pPr>
      <w:r>
        <w:t>Lukas 3</w:t>
      </w:r>
    </w:p>
    <w:p w14:paraId="0B9655F3" w14:textId="77777777" w:rsidR="006F6C05" w:rsidRDefault="006F6C05" w:rsidP="006F6C05">
      <w:pPr>
        <w:pStyle w:val="StandardWeb"/>
      </w:pPr>
      <w:r>
        <w:rPr>
          <w:rStyle w:val="Fett"/>
          <w:rFonts w:eastAsiaTheme="majorEastAsia"/>
        </w:rPr>
        <w:t xml:space="preserve">Die Kriegsknechte fragten auch Johannem den Teuffer / und sprachen / Was sollen denn wir thun? Und er sprach zu </w:t>
      </w:r>
      <w:proofErr w:type="spellStart"/>
      <w:r>
        <w:rPr>
          <w:rStyle w:val="Fett"/>
          <w:rFonts w:eastAsiaTheme="majorEastAsia"/>
        </w:rPr>
        <w:t>inen</w:t>
      </w:r>
      <w:proofErr w:type="spellEnd"/>
      <w:r>
        <w:rPr>
          <w:rStyle w:val="Fett"/>
          <w:rFonts w:eastAsiaTheme="majorEastAsia"/>
        </w:rPr>
        <w:t xml:space="preserve"> / Thut niemand </w:t>
      </w:r>
      <w:proofErr w:type="spellStart"/>
      <w:r>
        <w:rPr>
          <w:rStyle w:val="Fett"/>
          <w:rFonts w:eastAsiaTheme="majorEastAsia"/>
        </w:rPr>
        <w:t>gewalt</w:t>
      </w:r>
      <w:proofErr w:type="spellEnd"/>
      <w:r>
        <w:rPr>
          <w:rStyle w:val="Fett"/>
          <w:rFonts w:eastAsiaTheme="majorEastAsia"/>
        </w:rPr>
        <w:t xml:space="preserve"> noch unrecht / Und lasset euch </w:t>
      </w:r>
      <w:proofErr w:type="spellStart"/>
      <w:r>
        <w:rPr>
          <w:rStyle w:val="Fett"/>
          <w:rFonts w:eastAsiaTheme="majorEastAsia"/>
        </w:rPr>
        <w:t>benügen</w:t>
      </w:r>
      <w:proofErr w:type="spellEnd"/>
      <w:r>
        <w:rPr>
          <w:rStyle w:val="Fett"/>
          <w:rFonts w:eastAsiaTheme="majorEastAsia"/>
        </w:rPr>
        <w:t xml:space="preserve"> an </w:t>
      </w:r>
      <w:proofErr w:type="spellStart"/>
      <w:r>
        <w:rPr>
          <w:rStyle w:val="Fett"/>
          <w:rFonts w:eastAsiaTheme="majorEastAsia"/>
        </w:rPr>
        <w:t>ewrem</w:t>
      </w:r>
      <w:proofErr w:type="spellEnd"/>
      <w:r>
        <w:rPr>
          <w:rStyle w:val="Fett"/>
          <w:rFonts w:eastAsiaTheme="majorEastAsia"/>
        </w:rPr>
        <w:t xml:space="preserve"> Solde.</w:t>
      </w:r>
      <w:r>
        <w:t xml:space="preserve"> </w:t>
      </w:r>
    </w:p>
    <w:p w14:paraId="216C092C" w14:textId="77777777" w:rsidR="006F6C05" w:rsidRDefault="006F6C05" w:rsidP="006F6C05">
      <w:pPr>
        <w:pStyle w:val="StandardWeb"/>
      </w:pPr>
      <w:r>
        <w:t xml:space="preserve">IN dem Johannes die Kriegsknechte </w:t>
      </w:r>
      <w:proofErr w:type="spellStart"/>
      <w:r>
        <w:t>unterricht</w:t>
      </w:r>
      <w:proofErr w:type="spellEnd"/>
      <w:r>
        <w:t xml:space="preserve"> / wie sie sich halten sollen / zeigt er mit an / das </w:t>
      </w:r>
      <w:proofErr w:type="spellStart"/>
      <w:r>
        <w:t>ir</w:t>
      </w:r>
      <w:proofErr w:type="spellEnd"/>
      <w:r>
        <w:t xml:space="preserve"> </w:t>
      </w:r>
      <w:proofErr w:type="spellStart"/>
      <w:r>
        <w:t>Beruff</w:t>
      </w:r>
      <w:proofErr w:type="spellEnd"/>
      <w:r>
        <w:t xml:space="preserve"> und Stand recht / und von Gott </w:t>
      </w:r>
      <w:proofErr w:type="spellStart"/>
      <w:r>
        <w:t>gestifft</w:t>
      </w:r>
      <w:proofErr w:type="spellEnd"/>
      <w:r>
        <w:t xml:space="preserve"> und geordnet sey. Und wenn sie solchem </w:t>
      </w:r>
      <w:proofErr w:type="spellStart"/>
      <w:r>
        <w:t>nachkomen</w:t>
      </w:r>
      <w:proofErr w:type="spellEnd"/>
      <w:r>
        <w:t xml:space="preserve"> / nemlich / Niemand </w:t>
      </w:r>
      <w:proofErr w:type="spellStart"/>
      <w:r>
        <w:t>gewalt</w:t>
      </w:r>
      <w:proofErr w:type="spellEnd"/>
      <w:r>
        <w:t xml:space="preserve"> noch unrecht thun / und sich an </w:t>
      </w:r>
      <w:proofErr w:type="spellStart"/>
      <w:r>
        <w:t>irem</w:t>
      </w:r>
      <w:proofErr w:type="spellEnd"/>
      <w:r>
        <w:t xml:space="preserve"> Solde </w:t>
      </w:r>
      <w:proofErr w:type="spellStart"/>
      <w:r>
        <w:t>benügen</w:t>
      </w:r>
      <w:proofErr w:type="spellEnd"/>
      <w:r>
        <w:t xml:space="preserve"> lassen / </w:t>
      </w:r>
      <w:proofErr w:type="spellStart"/>
      <w:r>
        <w:t>gefellet</w:t>
      </w:r>
      <w:proofErr w:type="spellEnd"/>
      <w:r>
        <w:t xml:space="preserve"> Gott solcher gehorsam / und belohnet in zeitlich in diesem Leben etc. </w:t>
      </w:r>
    </w:p>
    <w:p w14:paraId="48A891CF" w14:textId="77777777" w:rsidR="006F6C05" w:rsidRDefault="006F6C05" w:rsidP="006F6C05">
      <w:pPr>
        <w:pStyle w:val="StandardWeb"/>
      </w:pPr>
      <w:r>
        <w:t xml:space="preserve">Zu dem können die Kriegsleute auch </w:t>
      </w:r>
      <w:proofErr w:type="spellStart"/>
      <w:r>
        <w:t>wol</w:t>
      </w:r>
      <w:proofErr w:type="spellEnd"/>
      <w:r>
        <w:t xml:space="preserve"> Christen sein / selig werden / und das ewige Leben ererben / So sie an Christum Gottes Son </w:t>
      </w:r>
      <w:proofErr w:type="spellStart"/>
      <w:r>
        <w:t>gleuben</w:t>
      </w:r>
      <w:proofErr w:type="spellEnd"/>
      <w:r>
        <w:t xml:space="preserve"> / und den Vater in seinem Namen </w:t>
      </w:r>
      <w:proofErr w:type="spellStart"/>
      <w:r>
        <w:t>anruffen</w:t>
      </w:r>
      <w:proofErr w:type="spellEnd"/>
      <w:r>
        <w:t xml:space="preserve"> / Wie Joh. </w:t>
      </w:r>
      <w:proofErr w:type="spellStart"/>
      <w:r>
        <w:t>iii.</w:t>
      </w:r>
      <w:proofErr w:type="spellEnd"/>
      <w:r>
        <w:t xml:space="preserve"> geschrieben stehet / Wer an den Son </w:t>
      </w:r>
      <w:proofErr w:type="spellStart"/>
      <w:r>
        <w:t>gleubet</w:t>
      </w:r>
      <w:proofErr w:type="spellEnd"/>
      <w:r>
        <w:t xml:space="preserve"> / der hat das ewige Leben. </w:t>
      </w:r>
    </w:p>
    <w:p w14:paraId="05EE8E37" w14:textId="77777777" w:rsidR="006F6C05" w:rsidRDefault="006F6C05" w:rsidP="006F6C05">
      <w:pPr>
        <w:pStyle w:val="StandardWeb"/>
      </w:pPr>
      <w:r>
        <w:t xml:space="preserve">Ein solcher Krieger war Cornelius / der Römische </w:t>
      </w:r>
      <w:proofErr w:type="spellStart"/>
      <w:r>
        <w:t>Heubtman</w:t>
      </w:r>
      <w:proofErr w:type="spellEnd"/>
      <w:r>
        <w:t xml:space="preserve"> im </w:t>
      </w:r>
      <w:proofErr w:type="spellStart"/>
      <w:r>
        <w:t>Jüdischenlande</w:t>
      </w:r>
      <w:proofErr w:type="spellEnd"/>
      <w:r>
        <w:t xml:space="preserve"> / </w:t>
      </w:r>
      <w:proofErr w:type="spellStart"/>
      <w:r>
        <w:t>sampt</w:t>
      </w:r>
      <w:proofErr w:type="spellEnd"/>
      <w:r>
        <w:t xml:space="preserve"> seinen Kriegsknechten / die unter im waren. Liese Act. x. da </w:t>
      </w:r>
      <w:proofErr w:type="spellStart"/>
      <w:r>
        <w:t>findestu</w:t>
      </w:r>
      <w:proofErr w:type="spellEnd"/>
      <w:r>
        <w:t xml:space="preserve"> / wie er ein Gottseliger und </w:t>
      </w:r>
      <w:proofErr w:type="spellStart"/>
      <w:r>
        <w:t>Gottfürchtiger</w:t>
      </w:r>
      <w:proofErr w:type="spellEnd"/>
      <w:r>
        <w:t xml:space="preserve"> Man gewest sey / </w:t>
      </w:r>
      <w:proofErr w:type="spellStart"/>
      <w:r>
        <w:t>sampt</w:t>
      </w:r>
      <w:proofErr w:type="spellEnd"/>
      <w:r>
        <w:t xml:space="preserve"> seinem </w:t>
      </w:r>
      <w:proofErr w:type="spellStart"/>
      <w:r>
        <w:t>gantzen</w:t>
      </w:r>
      <w:proofErr w:type="spellEnd"/>
      <w:r>
        <w:t xml:space="preserve"> Hause / der dem </w:t>
      </w:r>
      <w:proofErr w:type="spellStart"/>
      <w:r>
        <w:t>Volck</w:t>
      </w:r>
      <w:proofErr w:type="spellEnd"/>
      <w:r>
        <w:t xml:space="preserve"> viel Almosen gegeben / und </w:t>
      </w:r>
      <w:proofErr w:type="spellStart"/>
      <w:r>
        <w:t>imer</w:t>
      </w:r>
      <w:proofErr w:type="spellEnd"/>
      <w:r>
        <w:t xml:space="preserve"> zu Gott gebetet habe. </w:t>
      </w:r>
    </w:p>
    <w:p w14:paraId="2BD2898E" w14:textId="77777777" w:rsidR="006F6C05" w:rsidRDefault="006F6C05" w:rsidP="006F6C05">
      <w:pPr>
        <w:pStyle w:val="StandardWeb"/>
      </w:pPr>
      <w:r>
        <w:t xml:space="preserve">Dieser Cornelius </w:t>
      </w:r>
      <w:proofErr w:type="spellStart"/>
      <w:r>
        <w:t>sampt</w:t>
      </w:r>
      <w:proofErr w:type="spellEnd"/>
      <w:r>
        <w:t xml:space="preserve"> seinen Verwandten und Freunden / waren die ersten unter den Heiden / die Christen und </w:t>
      </w:r>
      <w:proofErr w:type="spellStart"/>
      <w:r>
        <w:t>getaufft</w:t>
      </w:r>
      <w:proofErr w:type="spellEnd"/>
      <w:r>
        <w:t xml:space="preserve"> wurden / nach Christus </w:t>
      </w:r>
      <w:proofErr w:type="spellStart"/>
      <w:r>
        <w:t>himelfart</w:t>
      </w:r>
      <w:proofErr w:type="spellEnd"/>
      <w:r>
        <w:t xml:space="preserve"> / und </w:t>
      </w:r>
      <w:proofErr w:type="spellStart"/>
      <w:r>
        <w:t>empfiengen</w:t>
      </w:r>
      <w:proofErr w:type="spellEnd"/>
      <w:r>
        <w:t xml:space="preserve"> den heiligen Geist / mit mancherley sprachen / nicht geringer denn die Apostel am </w:t>
      </w:r>
      <w:proofErr w:type="spellStart"/>
      <w:r>
        <w:t>Pfingstage</w:t>
      </w:r>
      <w:proofErr w:type="spellEnd"/>
      <w:r>
        <w:t xml:space="preserve"> / und blieben doch </w:t>
      </w:r>
      <w:proofErr w:type="spellStart"/>
      <w:r>
        <w:t>gleichwol</w:t>
      </w:r>
      <w:proofErr w:type="spellEnd"/>
      <w:r>
        <w:t xml:space="preserve"> Krieger. </w:t>
      </w:r>
    </w:p>
    <w:p w14:paraId="46F3E18E" w14:textId="77777777" w:rsidR="006F6C05" w:rsidRDefault="006F6C05" w:rsidP="006F6C05">
      <w:pPr>
        <w:pStyle w:val="StandardWeb"/>
      </w:pPr>
      <w:r>
        <w:t xml:space="preserve">Der gleichen Gottselige Krieger sind gewest vor </w:t>
      </w:r>
      <w:proofErr w:type="spellStart"/>
      <w:r>
        <w:t>zeiten</w:t>
      </w:r>
      <w:proofErr w:type="spellEnd"/>
      <w:r>
        <w:t xml:space="preserve"> im </w:t>
      </w:r>
      <w:proofErr w:type="spellStart"/>
      <w:r>
        <w:t>volck</w:t>
      </w:r>
      <w:proofErr w:type="spellEnd"/>
      <w:r>
        <w:t xml:space="preserve"> Israel / Moses / Josua / Gideon / Jephthah / Simson / David etc. Die </w:t>
      </w:r>
      <w:proofErr w:type="spellStart"/>
      <w:r>
        <w:t>ire</w:t>
      </w:r>
      <w:proofErr w:type="spellEnd"/>
      <w:r>
        <w:t xml:space="preserve"> Feinde erstlich mit gebet / darnach mit dem </w:t>
      </w:r>
      <w:proofErr w:type="spellStart"/>
      <w:r>
        <w:t>schwert</w:t>
      </w:r>
      <w:proofErr w:type="spellEnd"/>
      <w:r>
        <w:t xml:space="preserve"> </w:t>
      </w:r>
      <w:proofErr w:type="spellStart"/>
      <w:r>
        <w:t>angrieffen</w:t>
      </w:r>
      <w:proofErr w:type="spellEnd"/>
      <w:r>
        <w:t xml:space="preserve"> / und durch den glauben in die flucht geschlagen und </w:t>
      </w:r>
      <w:proofErr w:type="spellStart"/>
      <w:r>
        <w:t>uberwunden</w:t>
      </w:r>
      <w:proofErr w:type="spellEnd"/>
      <w:r>
        <w:t xml:space="preserve"> haben / </w:t>
      </w:r>
      <w:proofErr w:type="spellStart"/>
      <w:r>
        <w:t>Ebre</w:t>
      </w:r>
      <w:proofErr w:type="spellEnd"/>
      <w:r>
        <w:t xml:space="preserve">. xi. </w:t>
      </w:r>
    </w:p>
    <w:p w14:paraId="1520DDAE" w14:textId="77777777" w:rsidR="006F6C05" w:rsidRDefault="006F6C05" w:rsidP="006F6C05">
      <w:pPr>
        <w:pStyle w:val="StandardWeb"/>
      </w:pPr>
      <w:proofErr w:type="spellStart"/>
      <w:r>
        <w:t>DIesen</w:t>
      </w:r>
      <w:proofErr w:type="spellEnd"/>
      <w:r>
        <w:t xml:space="preserve"> </w:t>
      </w:r>
      <w:proofErr w:type="spellStart"/>
      <w:r>
        <w:t>kurtzen</w:t>
      </w:r>
      <w:proofErr w:type="spellEnd"/>
      <w:r>
        <w:t xml:space="preserve"> </w:t>
      </w:r>
      <w:proofErr w:type="spellStart"/>
      <w:r>
        <w:t>bericht</w:t>
      </w:r>
      <w:proofErr w:type="spellEnd"/>
      <w:r>
        <w:t xml:space="preserve"> / sollen die </w:t>
      </w:r>
      <w:proofErr w:type="spellStart"/>
      <w:r>
        <w:t>itzigen</w:t>
      </w:r>
      <w:proofErr w:type="spellEnd"/>
      <w:r>
        <w:t xml:space="preserve"> Krieger wissen. Das sie nicht </w:t>
      </w:r>
      <w:proofErr w:type="spellStart"/>
      <w:r>
        <w:t>gedencken</w:t>
      </w:r>
      <w:proofErr w:type="spellEnd"/>
      <w:r>
        <w:t xml:space="preserve"> / Ich bin ein Landsknecht / </w:t>
      </w:r>
      <w:proofErr w:type="spellStart"/>
      <w:r>
        <w:t>Darumb</w:t>
      </w:r>
      <w:proofErr w:type="spellEnd"/>
      <w:r>
        <w:t xml:space="preserve"> </w:t>
      </w:r>
      <w:proofErr w:type="spellStart"/>
      <w:r>
        <w:t>mus</w:t>
      </w:r>
      <w:proofErr w:type="spellEnd"/>
      <w:r>
        <w:t xml:space="preserve"> ich ein wüst / wild </w:t>
      </w:r>
      <w:proofErr w:type="spellStart"/>
      <w:r>
        <w:t>LEben</w:t>
      </w:r>
      <w:proofErr w:type="spellEnd"/>
      <w:r>
        <w:t xml:space="preserve"> </w:t>
      </w:r>
      <w:proofErr w:type="spellStart"/>
      <w:r>
        <w:t>füren</w:t>
      </w:r>
      <w:proofErr w:type="spellEnd"/>
      <w:r>
        <w:t xml:space="preserve"> / </w:t>
      </w:r>
      <w:proofErr w:type="spellStart"/>
      <w:r>
        <w:t>imer</w:t>
      </w:r>
      <w:proofErr w:type="spellEnd"/>
      <w:r>
        <w:t xml:space="preserve"> voll und toll sein / Gott </w:t>
      </w:r>
      <w:proofErr w:type="spellStart"/>
      <w:r>
        <w:t>lestern</w:t>
      </w:r>
      <w:proofErr w:type="spellEnd"/>
      <w:r>
        <w:t xml:space="preserve"> / bey seinen Wunden / Sacramenten etc. fluchen / </w:t>
      </w:r>
      <w:proofErr w:type="spellStart"/>
      <w:r>
        <w:t>imer</w:t>
      </w:r>
      <w:proofErr w:type="spellEnd"/>
      <w:r>
        <w:t xml:space="preserve"> balgen / </w:t>
      </w:r>
      <w:proofErr w:type="spellStart"/>
      <w:r>
        <w:t>hawen</w:t>
      </w:r>
      <w:proofErr w:type="spellEnd"/>
      <w:r>
        <w:t xml:space="preserve"> und stechen / meins </w:t>
      </w:r>
      <w:proofErr w:type="spellStart"/>
      <w:r>
        <w:t>gefallens</w:t>
      </w:r>
      <w:proofErr w:type="spellEnd"/>
      <w:r>
        <w:t xml:space="preserve"> </w:t>
      </w:r>
      <w:proofErr w:type="spellStart"/>
      <w:r>
        <w:t>unzucht</w:t>
      </w:r>
      <w:proofErr w:type="spellEnd"/>
      <w:r>
        <w:t xml:space="preserve"> treiben / den Leuten </w:t>
      </w:r>
      <w:proofErr w:type="spellStart"/>
      <w:r>
        <w:t>gewalt</w:t>
      </w:r>
      <w:proofErr w:type="spellEnd"/>
      <w:r>
        <w:t xml:space="preserve"> und unrecht thun etc. </w:t>
      </w:r>
    </w:p>
    <w:p w14:paraId="28E50E91" w14:textId="77777777" w:rsidR="006F6C05" w:rsidRDefault="006F6C05" w:rsidP="006F6C05">
      <w:pPr>
        <w:pStyle w:val="StandardWeb"/>
      </w:pPr>
      <w:proofErr w:type="spellStart"/>
      <w:r>
        <w:t>Wiltu</w:t>
      </w:r>
      <w:proofErr w:type="spellEnd"/>
      <w:r>
        <w:t xml:space="preserve"> da hin aus / Bruder Veit / So </w:t>
      </w:r>
      <w:proofErr w:type="spellStart"/>
      <w:r>
        <w:t>ringstu</w:t>
      </w:r>
      <w:proofErr w:type="spellEnd"/>
      <w:r>
        <w:t xml:space="preserve"> </w:t>
      </w:r>
      <w:proofErr w:type="spellStart"/>
      <w:r>
        <w:t>selbs</w:t>
      </w:r>
      <w:proofErr w:type="spellEnd"/>
      <w:r>
        <w:t xml:space="preserve"> </w:t>
      </w:r>
      <w:proofErr w:type="spellStart"/>
      <w:r>
        <w:t>mutwilliglich</w:t>
      </w:r>
      <w:proofErr w:type="spellEnd"/>
      <w:r>
        <w:t xml:space="preserve"> darnach / das du vor der zeit erstochen / oder sonst </w:t>
      </w:r>
      <w:proofErr w:type="spellStart"/>
      <w:r>
        <w:t>jemerlich</w:t>
      </w:r>
      <w:proofErr w:type="spellEnd"/>
      <w:r>
        <w:t xml:space="preserve"> </w:t>
      </w:r>
      <w:proofErr w:type="spellStart"/>
      <w:r>
        <w:t>umbkompst</w:t>
      </w:r>
      <w:proofErr w:type="spellEnd"/>
      <w:r>
        <w:t xml:space="preserve"> / und zum Teufel in </w:t>
      </w:r>
      <w:proofErr w:type="spellStart"/>
      <w:r>
        <w:t>abgrund</w:t>
      </w:r>
      <w:proofErr w:type="spellEnd"/>
      <w:r>
        <w:t xml:space="preserve"> der Hellen </w:t>
      </w:r>
      <w:proofErr w:type="spellStart"/>
      <w:r>
        <w:t>farest</w:t>
      </w:r>
      <w:proofErr w:type="spellEnd"/>
      <w:r>
        <w:t xml:space="preserve"> / Der wird dir mit dem ewigen Tod und </w:t>
      </w:r>
      <w:proofErr w:type="spellStart"/>
      <w:r>
        <w:t>hellischem</w:t>
      </w:r>
      <w:proofErr w:type="spellEnd"/>
      <w:r>
        <w:t xml:space="preserve"> </w:t>
      </w:r>
      <w:proofErr w:type="spellStart"/>
      <w:r>
        <w:t>Fewer</w:t>
      </w:r>
      <w:proofErr w:type="spellEnd"/>
      <w:r>
        <w:t xml:space="preserve"> / weil du im so </w:t>
      </w:r>
      <w:proofErr w:type="spellStart"/>
      <w:r>
        <w:t>trewlich</w:t>
      </w:r>
      <w:proofErr w:type="spellEnd"/>
      <w:r>
        <w:t xml:space="preserve"> gedienet hast / lohnen / Da </w:t>
      </w:r>
      <w:proofErr w:type="spellStart"/>
      <w:r>
        <w:t>hastus</w:t>
      </w:r>
      <w:proofErr w:type="spellEnd"/>
      <w:r>
        <w:t xml:space="preserve"> denn </w:t>
      </w:r>
      <w:proofErr w:type="spellStart"/>
      <w:r>
        <w:t>wol</w:t>
      </w:r>
      <w:proofErr w:type="spellEnd"/>
      <w:r>
        <w:t xml:space="preserve"> </w:t>
      </w:r>
      <w:proofErr w:type="spellStart"/>
      <w:r>
        <w:t>ausgericht</w:t>
      </w:r>
      <w:proofErr w:type="spellEnd"/>
      <w:r>
        <w:t xml:space="preserve">. </w:t>
      </w:r>
    </w:p>
    <w:p w14:paraId="766C868C" w14:textId="77777777" w:rsidR="006F6C05" w:rsidRDefault="006F6C05" w:rsidP="006F6C05">
      <w:pPr>
        <w:pStyle w:val="StandardWeb"/>
      </w:pPr>
      <w:r>
        <w:t xml:space="preserve">Nicht so / mein Bruder / las dir lieber sagen / </w:t>
      </w:r>
      <w:proofErr w:type="spellStart"/>
      <w:r>
        <w:t>Dencke</w:t>
      </w:r>
      <w:proofErr w:type="spellEnd"/>
      <w:r>
        <w:t xml:space="preserve"> / das du sterblich / und deins Lebens kein </w:t>
      </w:r>
      <w:proofErr w:type="spellStart"/>
      <w:r>
        <w:t>augenblick</w:t>
      </w:r>
      <w:proofErr w:type="spellEnd"/>
      <w:r>
        <w:t xml:space="preserve"> sicher / bist. </w:t>
      </w:r>
      <w:proofErr w:type="spellStart"/>
      <w:r>
        <w:t>Darumb</w:t>
      </w:r>
      <w:proofErr w:type="spellEnd"/>
      <w:r>
        <w:t xml:space="preserve"> </w:t>
      </w:r>
      <w:proofErr w:type="spellStart"/>
      <w:r>
        <w:t>sihe</w:t>
      </w:r>
      <w:proofErr w:type="spellEnd"/>
      <w:r>
        <w:t xml:space="preserve"> zu / das du nicht allein ein Krieger / sondern auch ein Christ seiest / An Christum / der sich </w:t>
      </w:r>
      <w:proofErr w:type="spellStart"/>
      <w:r>
        <w:t>selbs</w:t>
      </w:r>
      <w:proofErr w:type="spellEnd"/>
      <w:r>
        <w:t xml:space="preserve"> </w:t>
      </w:r>
      <w:proofErr w:type="spellStart"/>
      <w:r>
        <w:t>fur</w:t>
      </w:r>
      <w:proofErr w:type="spellEnd"/>
      <w:r>
        <w:t xml:space="preserve"> dich gegeben hat / </w:t>
      </w:r>
      <w:proofErr w:type="spellStart"/>
      <w:r>
        <w:t>gleubest</w:t>
      </w:r>
      <w:proofErr w:type="spellEnd"/>
      <w:r>
        <w:t xml:space="preserve"> / sein Wort </w:t>
      </w:r>
      <w:proofErr w:type="spellStart"/>
      <w:r>
        <w:t>vleissig</w:t>
      </w:r>
      <w:proofErr w:type="spellEnd"/>
      <w:r>
        <w:t xml:space="preserve"> hörest / lernest / liebest und behaltest / mit </w:t>
      </w:r>
      <w:proofErr w:type="spellStart"/>
      <w:r>
        <w:t>gleubigem</w:t>
      </w:r>
      <w:proofErr w:type="spellEnd"/>
      <w:r>
        <w:t xml:space="preserve"> </w:t>
      </w:r>
      <w:proofErr w:type="spellStart"/>
      <w:r>
        <w:t>hertzen</w:t>
      </w:r>
      <w:proofErr w:type="spellEnd"/>
      <w:r>
        <w:t xml:space="preserve"> in anruffest / und also ein gut Gewissen habest. </w:t>
      </w:r>
    </w:p>
    <w:p w14:paraId="3C7299B4" w14:textId="77777777" w:rsidR="006F6C05" w:rsidRDefault="006F6C05" w:rsidP="006F6C05">
      <w:pPr>
        <w:pStyle w:val="StandardWeb"/>
      </w:pPr>
      <w:r>
        <w:t xml:space="preserve">Und </w:t>
      </w:r>
      <w:proofErr w:type="spellStart"/>
      <w:r>
        <w:t>wenns</w:t>
      </w:r>
      <w:proofErr w:type="spellEnd"/>
      <w:r>
        <w:t xml:space="preserve"> zum treffen </w:t>
      </w:r>
      <w:proofErr w:type="spellStart"/>
      <w:r>
        <w:t>kompt</w:t>
      </w:r>
      <w:proofErr w:type="spellEnd"/>
      <w:r>
        <w:t xml:space="preserve"> / das du dem Feinde unter </w:t>
      </w:r>
      <w:proofErr w:type="spellStart"/>
      <w:r>
        <w:t>augen</w:t>
      </w:r>
      <w:proofErr w:type="spellEnd"/>
      <w:r>
        <w:t xml:space="preserve"> </w:t>
      </w:r>
      <w:proofErr w:type="spellStart"/>
      <w:r>
        <w:t>solt</w:t>
      </w:r>
      <w:proofErr w:type="spellEnd"/>
      <w:r>
        <w:t xml:space="preserve"> gehen / So folge dem Exempel der gottseligen Krieger / da von </w:t>
      </w:r>
      <w:proofErr w:type="spellStart"/>
      <w:r>
        <w:t>kurtz</w:t>
      </w:r>
      <w:proofErr w:type="spellEnd"/>
      <w:r>
        <w:t xml:space="preserve"> oben </w:t>
      </w:r>
      <w:proofErr w:type="spellStart"/>
      <w:r>
        <w:t>gemelt</w:t>
      </w:r>
      <w:proofErr w:type="spellEnd"/>
      <w:r>
        <w:t xml:space="preserve"> / Greiff beide mit gebet und </w:t>
      </w:r>
      <w:proofErr w:type="spellStart"/>
      <w:r>
        <w:t>faust</w:t>
      </w:r>
      <w:proofErr w:type="spellEnd"/>
      <w:r>
        <w:t xml:space="preserve"> die Feinde an / und beweise denn da </w:t>
      </w:r>
      <w:proofErr w:type="spellStart"/>
      <w:r>
        <w:t>auffs</w:t>
      </w:r>
      <w:proofErr w:type="spellEnd"/>
      <w:r>
        <w:t xml:space="preserve"> beste deine </w:t>
      </w:r>
      <w:proofErr w:type="spellStart"/>
      <w:r>
        <w:t>Manheit</w:t>
      </w:r>
      <w:proofErr w:type="spellEnd"/>
      <w:r>
        <w:t xml:space="preserve"> / So </w:t>
      </w:r>
      <w:proofErr w:type="spellStart"/>
      <w:r>
        <w:t>bistu</w:t>
      </w:r>
      <w:proofErr w:type="spellEnd"/>
      <w:r>
        <w:t xml:space="preserve"> ein Krieger / </w:t>
      </w:r>
      <w:proofErr w:type="spellStart"/>
      <w:r>
        <w:t>lobs</w:t>
      </w:r>
      <w:proofErr w:type="spellEnd"/>
      <w:r>
        <w:t xml:space="preserve"> und ehren </w:t>
      </w:r>
      <w:proofErr w:type="spellStart"/>
      <w:r>
        <w:t>werd</w:t>
      </w:r>
      <w:proofErr w:type="spellEnd"/>
      <w:r>
        <w:t xml:space="preserve">. </w:t>
      </w:r>
    </w:p>
    <w:p w14:paraId="406C0A25" w14:textId="77777777" w:rsidR="006F6C05" w:rsidRDefault="006F6C05" w:rsidP="006F6C05">
      <w:pPr>
        <w:pStyle w:val="berschrift2"/>
        <w:rPr>
          <w:sz w:val="48"/>
          <w:szCs w:val="48"/>
          <w:lang w:eastAsia="de-DE"/>
        </w:rPr>
      </w:pPr>
      <w:r>
        <w:t>Aus dem Johannesevangelium</w:t>
      </w:r>
    </w:p>
    <w:p w14:paraId="0BCE0436" w14:textId="77777777" w:rsidR="006F6C05" w:rsidRDefault="006F6C05" w:rsidP="006F6C05">
      <w:pPr>
        <w:pStyle w:val="berschrift3"/>
      </w:pPr>
      <w:r>
        <w:t>Johannes 3</w:t>
      </w:r>
    </w:p>
    <w:p w14:paraId="79844C21" w14:textId="77777777" w:rsidR="006F6C05" w:rsidRDefault="006F6C05" w:rsidP="006F6C05">
      <w:pPr>
        <w:pStyle w:val="StandardWeb"/>
      </w:pPr>
      <w:r>
        <w:rPr>
          <w:rStyle w:val="Fett"/>
        </w:rPr>
        <w:t xml:space="preserve">Was vom Fleisch </w:t>
      </w:r>
      <w:proofErr w:type="spellStart"/>
      <w:r>
        <w:rPr>
          <w:rStyle w:val="Fett"/>
        </w:rPr>
        <w:t>geborn</w:t>
      </w:r>
      <w:proofErr w:type="spellEnd"/>
      <w:r>
        <w:rPr>
          <w:rStyle w:val="Fett"/>
        </w:rPr>
        <w:t xml:space="preserve"> wird/ das ist Fleisch.</w:t>
      </w:r>
      <w:r>
        <w:t xml:space="preserve"> </w:t>
      </w:r>
    </w:p>
    <w:p w14:paraId="636976E3" w14:textId="77777777" w:rsidR="006F6C05" w:rsidRDefault="006F6C05" w:rsidP="006F6C05">
      <w:pPr>
        <w:pStyle w:val="StandardWeb"/>
      </w:pPr>
      <w:r>
        <w:t xml:space="preserve">ES sind an und in uns/ alle </w:t>
      </w:r>
      <w:proofErr w:type="spellStart"/>
      <w:r>
        <w:t>krefften</w:t>
      </w:r>
      <w:proofErr w:type="spellEnd"/>
      <w:r>
        <w:t xml:space="preserve">/ beide des Leibs und der Seelen verderbet. Da her spricht Christus / Was vom Fleisch etc. Und S. Paulus </w:t>
      </w:r>
      <w:proofErr w:type="spellStart"/>
      <w:r>
        <w:t>Ephe</w:t>
      </w:r>
      <w:proofErr w:type="spellEnd"/>
      <w:r>
        <w:t xml:space="preserve">. ii. Wir sind </w:t>
      </w:r>
      <w:proofErr w:type="spellStart"/>
      <w:r>
        <w:t>kinder</w:t>
      </w:r>
      <w:proofErr w:type="spellEnd"/>
      <w:r>
        <w:t xml:space="preserve"> des Zorns von Natur etc. </w:t>
      </w:r>
    </w:p>
    <w:p w14:paraId="6002C7B1" w14:textId="77777777" w:rsidR="006F6C05" w:rsidRDefault="006F6C05" w:rsidP="006F6C05">
      <w:pPr>
        <w:pStyle w:val="StandardWeb"/>
      </w:pPr>
      <w:r>
        <w:t xml:space="preserve">Und so wir nicht werden </w:t>
      </w:r>
      <w:proofErr w:type="spellStart"/>
      <w:r>
        <w:t>newe</w:t>
      </w:r>
      <w:proofErr w:type="spellEnd"/>
      <w:r>
        <w:t xml:space="preserve"> Menschen/ durch den glauben an </w:t>
      </w:r>
      <w:proofErr w:type="spellStart"/>
      <w:r>
        <w:t>Jhesum</w:t>
      </w:r>
      <w:proofErr w:type="spellEnd"/>
      <w:r>
        <w:t xml:space="preserve"> Christum/ das ist/ </w:t>
      </w:r>
      <w:proofErr w:type="spellStart"/>
      <w:r>
        <w:t>new</w:t>
      </w:r>
      <w:proofErr w:type="spellEnd"/>
      <w:r>
        <w:t xml:space="preserve"> geboren </w:t>
      </w:r>
      <w:proofErr w:type="spellStart"/>
      <w:r>
        <w:t>kinder</w:t>
      </w:r>
      <w:proofErr w:type="spellEnd"/>
      <w:r>
        <w:t xml:space="preserve"> Gottes/ durchs Wasser und den heiligen Geist / So sind und bleiben wir nichts anders denn Fleisch/ wir </w:t>
      </w:r>
      <w:proofErr w:type="spellStart"/>
      <w:r>
        <w:t>nemen</w:t>
      </w:r>
      <w:proofErr w:type="spellEnd"/>
      <w:r>
        <w:t xml:space="preserve"> für und thun gleich was wir wöllen. </w:t>
      </w:r>
    </w:p>
    <w:p w14:paraId="65B3BA59" w14:textId="77777777" w:rsidR="006F6C05" w:rsidRDefault="006F6C05" w:rsidP="006F6C05">
      <w:pPr>
        <w:pStyle w:val="berschrift3"/>
      </w:pPr>
      <w:r>
        <w:t>Johannes 4</w:t>
      </w:r>
    </w:p>
    <w:p w14:paraId="3B00DB7F" w14:textId="77777777" w:rsidR="006F6C05" w:rsidRDefault="006F6C05" w:rsidP="006F6C05">
      <w:pPr>
        <w:pStyle w:val="StandardWeb"/>
      </w:pPr>
      <w:r>
        <w:rPr>
          <w:rStyle w:val="Fett"/>
        </w:rPr>
        <w:t xml:space="preserve">Wer des Wassers </w:t>
      </w:r>
      <w:proofErr w:type="spellStart"/>
      <w:r>
        <w:rPr>
          <w:rStyle w:val="Fett"/>
        </w:rPr>
        <w:t>trincken</w:t>
      </w:r>
      <w:proofErr w:type="spellEnd"/>
      <w:r>
        <w:rPr>
          <w:rStyle w:val="Fett"/>
        </w:rPr>
        <w:t xml:space="preserve"> wird / das Ich </w:t>
      </w:r>
      <w:proofErr w:type="spellStart"/>
      <w:r>
        <w:rPr>
          <w:rStyle w:val="Fett"/>
        </w:rPr>
        <w:t>jm</w:t>
      </w:r>
      <w:proofErr w:type="spellEnd"/>
      <w:r>
        <w:rPr>
          <w:rStyle w:val="Fett"/>
        </w:rPr>
        <w:t xml:space="preserve"> gebe / Den wird ewiglich nicht dürsten. Sondern das Wasser das Ich </w:t>
      </w:r>
      <w:proofErr w:type="spellStart"/>
      <w:r>
        <w:rPr>
          <w:rStyle w:val="Fett"/>
        </w:rPr>
        <w:t>jm</w:t>
      </w:r>
      <w:proofErr w:type="spellEnd"/>
      <w:r>
        <w:rPr>
          <w:rStyle w:val="Fett"/>
        </w:rPr>
        <w:t xml:space="preserve"> geben werde / das wird in </w:t>
      </w:r>
      <w:proofErr w:type="spellStart"/>
      <w:r>
        <w:rPr>
          <w:rStyle w:val="Fett"/>
        </w:rPr>
        <w:t>jm</w:t>
      </w:r>
      <w:proofErr w:type="spellEnd"/>
      <w:r>
        <w:rPr>
          <w:rStyle w:val="Fett"/>
        </w:rPr>
        <w:t xml:space="preserve"> ein Brun des </w:t>
      </w:r>
      <w:proofErr w:type="spellStart"/>
      <w:r>
        <w:rPr>
          <w:rStyle w:val="Fett"/>
        </w:rPr>
        <w:t>wassers</w:t>
      </w:r>
      <w:proofErr w:type="spellEnd"/>
      <w:r>
        <w:rPr>
          <w:rStyle w:val="Fett"/>
        </w:rPr>
        <w:t xml:space="preserve"> werden / das in das ewige Leben quillet.</w:t>
      </w:r>
      <w:r>
        <w:t xml:space="preserve"> </w:t>
      </w:r>
    </w:p>
    <w:p w14:paraId="2AF177F2" w14:textId="77777777" w:rsidR="006F6C05" w:rsidRDefault="006F6C05" w:rsidP="006F6C05">
      <w:pPr>
        <w:pStyle w:val="StandardWeb"/>
      </w:pPr>
      <w:r>
        <w:t xml:space="preserve">Christus gibt uns mit seinem </w:t>
      </w:r>
      <w:proofErr w:type="spellStart"/>
      <w:r>
        <w:t>Euangelio</w:t>
      </w:r>
      <w:proofErr w:type="spellEnd"/>
      <w:r>
        <w:t xml:space="preserve"> den heiligen Geist / Wie er Joh. vii. sich </w:t>
      </w:r>
      <w:proofErr w:type="spellStart"/>
      <w:r>
        <w:t>selbs</w:t>
      </w:r>
      <w:proofErr w:type="spellEnd"/>
      <w:r>
        <w:t xml:space="preserve"> deutet / da er spricht / Wen da dürstet / der </w:t>
      </w:r>
      <w:proofErr w:type="spellStart"/>
      <w:r>
        <w:t>kome</w:t>
      </w:r>
      <w:proofErr w:type="spellEnd"/>
      <w:r>
        <w:t xml:space="preserve"> zu Mir/ und </w:t>
      </w:r>
      <w:proofErr w:type="spellStart"/>
      <w:r>
        <w:t>trincke</w:t>
      </w:r>
      <w:proofErr w:type="spellEnd"/>
      <w:r>
        <w:t xml:space="preserve">/ Wer an Mich </w:t>
      </w:r>
      <w:proofErr w:type="spellStart"/>
      <w:r>
        <w:t>gleubet</w:t>
      </w:r>
      <w:proofErr w:type="spellEnd"/>
      <w:r>
        <w:t xml:space="preserve"> etc. Das saget er von dem Geist etc. </w:t>
      </w:r>
    </w:p>
    <w:p w14:paraId="0C934C78" w14:textId="77777777" w:rsidR="006F6C05" w:rsidRDefault="006F6C05" w:rsidP="006F6C05">
      <w:pPr>
        <w:pStyle w:val="StandardWeb"/>
      </w:pPr>
      <w:r>
        <w:t xml:space="preserve">Da </w:t>
      </w:r>
      <w:proofErr w:type="spellStart"/>
      <w:r>
        <w:t>trincken</w:t>
      </w:r>
      <w:proofErr w:type="spellEnd"/>
      <w:r>
        <w:t xml:space="preserve"> wir so viel / und werden so satt und erquicket zum ewigen Leben/ das aus unserm Leibe fliessen ströme des lebendigen Wassers / das ist / Das wir andern leiblich und mündlich / auch können solche Gnade / durch die predigt des </w:t>
      </w:r>
      <w:proofErr w:type="spellStart"/>
      <w:r>
        <w:t>Euangelii</w:t>
      </w:r>
      <w:proofErr w:type="spellEnd"/>
      <w:r>
        <w:t xml:space="preserve"> ausgiessen / Gal. </w:t>
      </w:r>
      <w:proofErr w:type="spellStart"/>
      <w:r>
        <w:t>iii.</w:t>
      </w:r>
      <w:proofErr w:type="spellEnd"/>
      <w:r>
        <w:t xml:space="preserve"> ii. Cor. </w:t>
      </w:r>
      <w:proofErr w:type="spellStart"/>
      <w:r>
        <w:t>iii.</w:t>
      </w:r>
      <w:proofErr w:type="spellEnd"/>
      <w:r>
        <w:t xml:space="preserve"> </w:t>
      </w:r>
    </w:p>
    <w:p w14:paraId="09E94B00" w14:textId="77777777" w:rsidR="006F6C05" w:rsidRDefault="006F6C05" w:rsidP="006F6C05">
      <w:pPr>
        <w:pStyle w:val="berschrift3"/>
      </w:pPr>
      <w:r>
        <w:t>Johannes 6</w:t>
      </w:r>
    </w:p>
    <w:p w14:paraId="55EEE357" w14:textId="77777777" w:rsidR="006F6C05" w:rsidRDefault="006F6C05" w:rsidP="006F6C05">
      <w:pPr>
        <w:pStyle w:val="StandardWeb"/>
      </w:pPr>
      <w:r>
        <w:rPr>
          <w:rStyle w:val="Fett"/>
        </w:rPr>
        <w:t xml:space="preserve">Das ist Gottes </w:t>
      </w:r>
      <w:proofErr w:type="spellStart"/>
      <w:r>
        <w:rPr>
          <w:rStyle w:val="Fett"/>
        </w:rPr>
        <w:t>werck</w:t>
      </w:r>
      <w:proofErr w:type="spellEnd"/>
      <w:r>
        <w:rPr>
          <w:rStyle w:val="Fett"/>
        </w:rPr>
        <w:t xml:space="preserve"> / das </w:t>
      </w:r>
      <w:proofErr w:type="spellStart"/>
      <w:r>
        <w:rPr>
          <w:rStyle w:val="Fett"/>
        </w:rPr>
        <w:t>jr</w:t>
      </w:r>
      <w:proofErr w:type="spellEnd"/>
      <w:r>
        <w:rPr>
          <w:rStyle w:val="Fett"/>
        </w:rPr>
        <w:t xml:space="preserve"> an Den </w:t>
      </w:r>
      <w:proofErr w:type="spellStart"/>
      <w:r>
        <w:rPr>
          <w:rStyle w:val="Fett"/>
        </w:rPr>
        <w:t>gleubt</w:t>
      </w:r>
      <w:proofErr w:type="spellEnd"/>
      <w:r>
        <w:rPr>
          <w:rStyle w:val="Fett"/>
        </w:rPr>
        <w:t xml:space="preserve"> / den Er </w:t>
      </w:r>
      <w:proofErr w:type="spellStart"/>
      <w:r>
        <w:rPr>
          <w:rStyle w:val="Fett"/>
        </w:rPr>
        <w:t>gesand</w:t>
      </w:r>
      <w:proofErr w:type="spellEnd"/>
      <w:r>
        <w:rPr>
          <w:rStyle w:val="Fett"/>
        </w:rPr>
        <w:t xml:space="preserve"> hat.</w:t>
      </w:r>
      <w:r>
        <w:t xml:space="preserve"> </w:t>
      </w:r>
    </w:p>
    <w:p w14:paraId="48945E1E" w14:textId="77777777" w:rsidR="006F6C05" w:rsidRDefault="006F6C05" w:rsidP="006F6C05">
      <w:pPr>
        <w:pStyle w:val="StandardWeb"/>
      </w:pPr>
      <w:proofErr w:type="spellStart"/>
      <w:r>
        <w:t>DIe</w:t>
      </w:r>
      <w:proofErr w:type="spellEnd"/>
      <w:r>
        <w:t xml:space="preserve"> Welt / wenn sie </w:t>
      </w:r>
      <w:proofErr w:type="spellStart"/>
      <w:r>
        <w:t>wil</w:t>
      </w:r>
      <w:proofErr w:type="spellEnd"/>
      <w:r>
        <w:t xml:space="preserve"> </w:t>
      </w:r>
      <w:proofErr w:type="spellStart"/>
      <w:r>
        <w:t>from</w:t>
      </w:r>
      <w:proofErr w:type="spellEnd"/>
      <w:r>
        <w:t xml:space="preserve"> und selig sein / schreiet aus der </w:t>
      </w:r>
      <w:proofErr w:type="spellStart"/>
      <w:r>
        <w:t>Vernunfft</w:t>
      </w:r>
      <w:proofErr w:type="spellEnd"/>
      <w:r>
        <w:t xml:space="preserve"> / </w:t>
      </w:r>
      <w:proofErr w:type="spellStart"/>
      <w:r>
        <w:t>one</w:t>
      </w:r>
      <w:proofErr w:type="spellEnd"/>
      <w:r>
        <w:t xml:space="preserve"> Gottes </w:t>
      </w:r>
      <w:proofErr w:type="spellStart"/>
      <w:r>
        <w:t>wort</w:t>
      </w:r>
      <w:proofErr w:type="spellEnd"/>
      <w:r>
        <w:t xml:space="preserve"> / Gute </w:t>
      </w:r>
      <w:proofErr w:type="spellStart"/>
      <w:r>
        <w:t>werck</w:t>
      </w:r>
      <w:proofErr w:type="spellEnd"/>
      <w:r>
        <w:t xml:space="preserve"> / gute </w:t>
      </w:r>
      <w:proofErr w:type="spellStart"/>
      <w:r>
        <w:t>werck</w:t>
      </w:r>
      <w:proofErr w:type="spellEnd"/>
      <w:r>
        <w:t xml:space="preserve"> / Und erdichtet </w:t>
      </w:r>
      <w:proofErr w:type="spellStart"/>
      <w:r>
        <w:t>jr</w:t>
      </w:r>
      <w:proofErr w:type="spellEnd"/>
      <w:r>
        <w:t xml:space="preserve"> </w:t>
      </w:r>
      <w:proofErr w:type="spellStart"/>
      <w:r>
        <w:t>selbs</w:t>
      </w:r>
      <w:proofErr w:type="spellEnd"/>
      <w:r>
        <w:t xml:space="preserve"> gute </w:t>
      </w:r>
      <w:proofErr w:type="spellStart"/>
      <w:r>
        <w:t>werck</w:t>
      </w:r>
      <w:proofErr w:type="spellEnd"/>
      <w:r>
        <w:t xml:space="preserve"> / Gottes und Heiligen dienst / Ablas / Orden / Regeln / damit sie gnug thue </w:t>
      </w:r>
      <w:proofErr w:type="spellStart"/>
      <w:r>
        <w:t>fur</w:t>
      </w:r>
      <w:proofErr w:type="spellEnd"/>
      <w:r>
        <w:t xml:space="preserve"> die </w:t>
      </w:r>
      <w:proofErr w:type="spellStart"/>
      <w:r>
        <w:t>sunde</w:t>
      </w:r>
      <w:proofErr w:type="spellEnd"/>
      <w:r>
        <w:t xml:space="preserve"> / Gottes </w:t>
      </w:r>
      <w:proofErr w:type="spellStart"/>
      <w:r>
        <w:t>gnade</w:t>
      </w:r>
      <w:proofErr w:type="spellEnd"/>
      <w:r>
        <w:t xml:space="preserve"> erwerbe / und das ewige Leben verdiene. </w:t>
      </w:r>
    </w:p>
    <w:p w14:paraId="7EEB72BF" w14:textId="77777777" w:rsidR="006F6C05" w:rsidRDefault="006F6C05" w:rsidP="006F6C05">
      <w:pPr>
        <w:pStyle w:val="StandardWeb"/>
      </w:pPr>
      <w:r>
        <w:t xml:space="preserve">Richtet also an / nicht gute </w:t>
      </w:r>
      <w:proofErr w:type="spellStart"/>
      <w:r>
        <w:t>werck</w:t>
      </w:r>
      <w:proofErr w:type="spellEnd"/>
      <w:r>
        <w:t xml:space="preserve"> oder Gottesdienste / sondern eitel </w:t>
      </w:r>
      <w:proofErr w:type="spellStart"/>
      <w:r>
        <w:t>Abgötterey</w:t>
      </w:r>
      <w:proofErr w:type="spellEnd"/>
      <w:r>
        <w:t xml:space="preserve">. Denn solchen </w:t>
      </w:r>
      <w:proofErr w:type="spellStart"/>
      <w:r>
        <w:t>Werckheiligen</w:t>
      </w:r>
      <w:proofErr w:type="spellEnd"/>
      <w:r>
        <w:t xml:space="preserve"> sagt Christus nicht alleine / </w:t>
      </w:r>
      <w:proofErr w:type="spellStart"/>
      <w:r>
        <w:t>Frustra</w:t>
      </w:r>
      <w:proofErr w:type="spellEnd"/>
      <w:r>
        <w:t xml:space="preserve"> </w:t>
      </w:r>
      <w:proofErr w:type="spellStart"/>
      <w:r>
        <w:t>colunt</w:t>
      </w:r>
      <w:proofErr w:type="spellEnd"/>
      <w:r>
        <w:t xml:space="preserve"> </w:t>
      </w:r>
      <w:proofErr w:type="spellStart"/>
      <w:r>
        <w:t>me</w:t>
      </w:r>
      <w:proofErr w:type="spellEnd"/>
      <w:r>
        <w:t xml:space="preserve"> &amp;c. Sondern auch / </w:t>
      </w:r>
      <w:proofErr w:type="spellStart"/>
      <w:r>
        <w:t>Discedite</w:t>
      </w:r>
      <w:proofErr w:type="spellEnd"/>
      <w:r>
        <w:t xml:space="preserve"> a </w:t>
      </w:r>
      <w:proofErr w:type="spellStart"/>
      <w:r>
        <w:t>me</w:t>
      </w:r>
      <w:proofErr w:type="spellEnd"/>
      <w:r>
        <w:t xml:space="preserve"> omnes, </w:t>
      </w:r>
      <w:proofErr w:type="spellStart"/>
      <w:r>
        <w:t>qu</w:t>
      </w:r>
      <w:proofErr w:type="spellEnd"/>
      <w:r>
        <w:t xml:space="preserve"> </w:t>
      </w:r>
      <w:proofErr w:type="spellStart"/>
      <w:r>
        <w:t>operamini</w:t>
      </w:r>
      <w:proofErr w:type="spellEnd"/>
      <w:r>
        <w:t xml:space="preserve"> </w:t>
      </w:r>
      <w:proofErr w:type="spellStart"/>
      <w:r>
        <w:t>iniquitatem</w:t>
      </w:r>
      <w:proofErr w:type="spellEnd"/>
      <w:r>
        <w:t xml:space="preserve">, </w:t>
      </w:r>
      <w:proofErr w:type="spellStart"/>
      <w:r>
        <w:t>Id</w:t>
      </w:r>
      <w:proofErr w:type="spellEnd"/>
      <w:r>
        <w:t xml:space="preserve"> </w:t>
      </w:r>
      <w:proofErr w:type="spellStart"/>
      <w:r>
        <w:t>est</w:t>
      </w:r>
      <w:proofErr w:type="spellEnd"/>
      <w:r>
        <w:t xml:space="preserve">, </w:t>
      </w:r>
      <w:proofErr w:type="spellStart"/>
      <w:r>
        <w:t>uos</w:t>
      </w:r>
      <w:proofErr w:type="spellEnd"/>
      <w:r>
        <w:t xml:space="preserve"> </w:t>
      </w:r>
      <w:proofErr w:type="spellStart"/>
      <w:r>
        <w:t>idolatrae</w:t>
      </w:r>
      <w:proofErr w:type="spellEnd"/>
      <w:r>
        <w:t xml:space="preserve">, non Dei </w:t>
      </w:r>
      <w:proofErr w:type="spellStart"/>
      <w:r>
        <w:t>cultores</w:t>
      </w:r>
      <w:proofErr w:type="spellEnd"/>
      <w:r>
        <w:t xml:space="preserve">, </w:t>
      </w:r>
      <w:proofErr w:type="spellStart"/>
      <w:r>
        <w:t>ut</w:t>
      </w:r>
      <w:proofErr w:type="spellEnd"/>
      <w:r>
        <w:t xml:space="preserve"> </w:t>
      </w:r>
      <w:proofErr w:type="spellStart"/>
      <w:r>
        <w:t>finxistis</w:t>
      </w:r>
      <w:proofErr w:type="spellEnd"/>
      <w:r>
        <w:t xml:space="preserve"> &amp;c. </w:t>
      </w:r>
    </w:p>
    <w:p w14:paraId="299DFF07" w14:textId="77777777" w:rsidR="006F6C05" w:rsidRDefault="006F6C05" w:rsidP="006F6C05">
      <w:pPr>
        <w:pStyle w:val="StandardWeb"/>
      </w:pPr>
      <w:r>
        <w:t xml:space="preserve">Aber an diese Gottes </w:t>
      </w:r>
      <w:proofErr w:type="spellStart"/>
      <w:r>
        <w:t>werck</w:t>
      </w:r>
      <w:proofErr w:type="spellEnd"/>
      <w:r>
        <w:t xml:space="preserve"> / oder gute </w:t>
      </w:r>
      <w:proofErr w:type="spellStart"/>
      <w:r>
        <w:t>werck</w:t>
      </w:r>
      <w:proofErr w:type="spellEnd"/>
      <w:r>
        <w:t xml:space="preserve"> </w:t>
      </w:r>
      <w:proofErr w:type="spellStart"/>
      <w:r>
        <w:t>wil</w:t>
      </w:r>
      <w:proofErr w:type="spellEnd"/>
      <w:r>
        <w:t xml:space="preserve"> niemand / da wir </w:t>
      </w:r>
      <w:proofErr w:type="spellStart"/>
      <w:r>
        <w:t>gleuben</w:t>
      </w:r>
      <w:proofErr w:type="spellEnd"/>
      <w:r>
        <w:t xml:space="preserve"> sollen an den </w:t>
      </w:r>
      <w:proofErr w:type="spellStart"/>
      <w:r>
        <w:t>son</w:t>
      </w:r>
      <w:proofErr w:type="spellEnd"/>
      <w:r>
        <w:t xml:space="preserve"> Gottes / welchen der Vater uns </w:t>
      </w:r>
      <w:proofErr w:type="spellStart"/>
      <w:r>
        <w:t>gesand</w:t>
      </w:r>
      <w:proofErr w:type="spellEnd"/>
      <w:r>
        <w:t xml:space="preserve"> und gegeben hat. Niemand </w:t>
      </w:r>
      <w:proofErr w:type="spellStart"/>
      <w:r>
        <w:t>wil</w:t>
      </w:r>
      <w:proofErr w:type="spellEnd"/>
      <w:r>
        <w:t xml:space="preserve"> an den Man / der da heisset </w:t>
      </w:r>
      <w:proofErr w:type="spellStart"/>
      <w:r>
        <w:t>Jhesus</w:t>
      </w:r>
      <w:proofErr w:type="spellEnd"/>
      <w:r>
        <w:t xml:space="preserve"> Christus / durch welchen alles geschaffen ist / durch </w:t>
      </w:r>
      <w:proofErr w:type="spellStart"/>
      <w:r>
        <w:t>welchs</w:t>
      </w:r>
      <w:proofErr w:type="spellEnd"/>
      <w:r>
        <w:t xml:space="preserve"> Blut der </w:t>
      </w:r>
      <w:proofErr w:type="spellStart"/>
      <w:r>
        <w:t>verlorn</w:t>
      </w:r>
      <w:proofErr w:type="spellEnd"/>
      <w:r>
        <w:t xml:space="preserve"> Mensch erlöset ist / </w:t>
      </w:r>
      <w:proofErr w:type="spellStart"/>
      <w:r>
        <w:t>One</w:t>
      </w:r>
      <w:proofErr w:type="spellEnd"/>
      <w:r>
        <w:t xml:space="preserve"> welchen keine </w:t>
      </w:r>
      <w:proofErr w:type="spellStart"/>
      <w:r>
        <w:t>seligkeit</w:t>
      </w:r>
      <w:proofErr w:type="spellEnd"/>
      <w:r>
        <w:t xml:space="preserve"> ist / </w:t>
      </w:r>
      <w:proofErr w:type="spellStart"/>
      <w:r>
        <w:t>one</w:t>
      </w:r>
      <w:proofErr w:type="spellEnd"/>
      <w:r>
        <w:t xml:space="preserve"> welchen kein gut </w:t>
      </w:r>
      <w:proofErr w:type="spellStart"/>
      <w:r>
        <w:t>werck</w:t>
      </w:r>
      <w:proofErr w:type="spellEnd"/>
      <w:r>
        <w:t xml:space="preserve"> </w:t>
      </w:r>
      <w:proofErr w:type="spellStart"/>
      <w:r>
        <w:t>fur</w:t>
      </w:r>
      <w:proofErr w:type="spellEnd"/>
      <w:r>
        <w:t xml:space="preserve"> Gott ist. </w:t>
      </w:r>
    </w:p>
    <w:p w14:paraId="2D4D69EA" w14:textId="77777777" w:rsidR="006F6C05" w:rsidRDefault="006F6C05" w:rsidP="006F6C05">
      <w:pPr>
        <w:pStyle w:val="StandardWeb"/>
      </w:pPr>
      <w:proofErr w:type="spellStart"/>
      <w:r>
        <w:t>Darumb</w:t>
      </w:r>
      <w:proofErr w:type="spellEnd"/>
      <w:r>
        <w:t xml:space="preserve"> da die </w:t>
      </w:r>
      <w:proofErr w:type="spellStart"/>
      <w:r>
        <w:t>Capernaiten</w:t>
      </w:r>
      <w:proofErr w:type="spellEnd"/>
      <w:r>
        <w:t xml:space="preserve"> / wie die </w:t>
      </w:r>
      <w:proofErr w:type="spellStart"/>
      <w:r>
        <w:t>gantze</w:t>
      </w:r>
      <w:proofErr w:type="spellEnd"/>
      <w:r>
        <w:t xml:space="preserve"> Welt / sprechen/ Was sollen wir thun / das wir Gottes </w:t>
      </w:r>
      <w:proofErr w:type="spellStart"/>
      <w:r>
        <w:t>werck</w:t>
      </w:r>
      <w:proofErr w:type="spellEnd"/>
      <w:r>
        <w:t xml:space="preserve"> </w:t>
      </w:r>
      <w:proofErr w:type="spellStart"/>
      <w:r>
        <w:t>wircken</w:t>
      </w:r>
      <w:proofErr w:type="spellEnd"/>
      <w:r>
        <w:t xml:space="preserve">? Antwort </w:t>
      </w:r>
      <w:proofErr w:type="spellStart"/>
      <w:r>
        <w:t>Jhesus</w:t>
      </w:r>
      <w:proofErr w:type="spellEnd"/>
      <w:r>
        <w:t xml:space="preserve"> / Das ist Gottes </w:t>
      </w:r>
      <w:proofErr w:type="spellStart"/>
      <w:r>
        <w:t>werck</w:t>
      </w:r>
      <w:proofErr w:type="spellEnd"/>
      <w:r>
        <w:t xml:space="preserve"> / das </w:t>
      </w:r>
      <w:proofErr w:type="spellStart"/>
      <w:r>
        <w:t>ir</w:t>
      </w:r>
      <w:proofErr w:type="spellEnd"/>
      <w:r>
        <w:t xml:space="preserve"> an Den </w:t>
      </w:r>
      <w:proofErr w:type="spellStart"/>
      <w:r>
        <w:t>gleubet</w:t>
      </w:r>
      <w:proofErr w:type="spellEnd"/>
      <w:r>
        <w:t xml:space="preserve"> / den Er </w:t>
      </w:r>
      <w:proofErr w:type="spellStart"/>
      <w:r>
        <w:t>gesand</w:t>
      </w:r>
      <w:proofErr w:type="spellEnd"/>
      <w:r>
        <w:t xml:space="preserve"> hat. </w:t>
      </w:r>
    </w:p>
    <w:p w14:paraId="0DE4FC98" w14:textId="77777777" w:rsidR="006F6C05" w:rsidRDefault="006F6C05" w:rsidP="006F6C05">
      <w:pPr>
        <w:pStyle w:val="StandardWeb"/>
      </w:pPr>
      <w:r>
        <w:t xml:space="preserve">Da weiset euch hin mein Vater mit dem </w:t>
      </w:r>
      <w:proofErr w:type="spellStart"/>
      <w:r>
        <w:t>Euangelio</w:t>
      </w:r>
      <w:proofErr w:type="spellEnd"/>
      <w:r>
        <w:t xml:space="preserve"> / da weiset euch hin die </w:t>
      </w:r>
      <w:proofErr w:type="spellStart"/>
      <w:r>
        <w:t>gantze</w:t>
      </w:r>
      <w:proofErr w:type="spellEnd"/>
      <w:r>
        <w:t xml:space="preserve"> heilige </w:t>
      </w:r>
      <w:proofErr w:type="spellStart"/>
      <w:r>
        <w:t>Schrifft</w:t>
      </w:r>
      <w:proofErr w:type="spellEnd"/>
      <w:r>
        <w:t xml:space="preserve"> / Da kriegt </w:t>
      </w:r>
      <w:proofErr w:type="spellStart"/>
      <w:r>
        <w:t>jr</w:t>
      </w:r>
      <w:proofErr w:type="spellEnd"/>
      <w:r>
        <w:t xml:space="preserve"> den heiligen Geist. da werdet </w:t>
      </w:r>
      <w:proofErr w:type="spellStart"/>
      <w:r>
        <w:t>jr</w:t>
      </w:r>
      <w:proofErr w:type="spellEnd"/>
      <w:r>
        <w:t xml:space="preserve"> </w:t>
      </w:r>
      <w:proofErr w:type="spellStart"/>
      <w:r>
        <w:t>kinder</w:t>
      </w:r>
      <w:proofErr w:type="spellEnd"/>
      <w:r>
        <w:t xml:space="preserve"> Gottes / gute </w:t>
      </w:r>
      <w:proofErr w:type="spellStart"/>
      <w:r>
        <w:t>Beume</w:t>
      </w:r>
      <w:proofErr w:type="spellEnd"/>
      <w:r>
        <w:t xml:space="preserve"> / das </w:t>
      </w:r>
      <w:proofErr w:type="spellStart"/>
      <w:r>
        <w:t>jr</w:t>
      </w:r>
      <w:proofErr w:type="spellEnd"/>
      <w:r>
        <w:t xml:space="preserve"> könnet gute Früchte bringen / das ist / Gotte gehorsame Kinder werden / </w:t>
      </w:r>
      <w:proofErr w:type="spellStart"/>
      <w:r>
        <w:t>zuthun</w:t>
      </w:r>
      <w:proofErr w:type="spellEnd"/>
      <w:r>
        <w:t xml:space="preserve"> gute </w:t>
      </w:r>
      <w:proofErr w:type="spellStart"/>
      <w:r>
        <w:t>werck</w:t>
      </w:r>
      <w:proofErr w:type="spellEnd"/>
      <w:r>
        <w:t xml:space="preserve"> / die Gott in seinen </w:t>
      </w:r>
      <w:proofErr w:type="spellStart"/>
      <w:r>
        <w:t>zehen</w:t>
      </w:r>
      <w:proofErr w:type="spellEnd"/>
      <w:r>
        <w:t xml:space="preserve"> Geboten uns befohlen hat / </w:t>
      </w:r>
      <w:proofErr w:type="spellStart"/>
      <w:r>
        <w:t>One</w:t>
      </w:r>
      <w:proofErr w:type="spellEnd"/>
      <w:r>
        <w:t xml:space="preserve"> das wird nichts draus etc. </w:t>
      </w:r>
    </w:p>
    <w:p w14:paraId="24BB0ABE" w14:textId="77777777" w:rsidR="006F6C05" w:rsidRDefault="006F6C05" w:rsidP="006F6C05">
      <w:pPr>
        <w:pStyle w:val="berschrift3"/>
      </w:pPr>
      <w:r>
        <w:t>Johannes 10</w:t>
      </w:r>
    </w:p>
    <w:p w14:paraId="3697E55A" w14:textId="77777777" w:rsidR="006F6C05" w:rsidRDefault="006F6C05" w:rsidP="006F6C05">
      <w:pPr>
        <w:pStyle w:val="StandardWeb"/>
      </w:pPr>
      <w:r>
        <w:rPr>
          <w:rStyle w:val="Fett"/>
        </w:rPr>
        <w:t xml:space="preserve">Meine Schaffe hören meine </w:t>
      </w:r>
      <w:proofErr w:type="spellStart"/>
      <w:r>
        <w:rPr>
          <w:rStyle w:val="Fett"/>
        </w:rPr>
        <w:t>stim</w:t>
      </w:r>
      <w:proofErr w:type="spellEnd"/>
      <w:r>
        <w:rPr>
          <w:rStyle w:val="Fett"/>
        </w:rPr>
        <w:t>.</w:t>
      </w:r>
      <w:r>
        <w:t xml:space="preserve"> </w:t>
      </w:r>
    </w:p>
    <w:p w14:paraId="7C468EB9" w14:textId="77777777" w:rsidR="006F6C05" w:rsidRDefault="006F6C05" w:rsidP="006F6C05">
      <w:pPr>
        <w:pStyle w:val="StandardWeb"/>
      </w:pPr>
      <w:proofErr w:type="spellStart"/>
      <w:r>
        <w:t>HIe</w:t>
      </w:r>
      <w:proofErr w:type="spellEnd"/>
      <w:r>
        <w:t xml:space="preserve"> </w:t>
      </w:r>
      <w:proofErr w:type="spellStart"/>
      <w:r>
        <w:t>hörestu</w:t>
      </w:r>
      <w:proofErr w:type="spellEnd"/>
      <w:r>
        <w:t xml:space="preserve">/ wo und welche die Schaffe Christi/ das ist / Gottes </w:t>
      </w:r>
      <w:proofErr w:type="spellStart"/>
      <w:r>
        <w:t>volck</w:t>
      </w:r>
      <w:proofErr w:type="spellEnd"/>
      <w:r>
        <w:t xml:space="preserve"> und die heilige Christliche Kirche/ sind. </w:t>
      </w:r>
    </w:p>
    <w:p w14:paraId="39DE5807" w14:textId="77777777" w:rsidR="006F6C05" w:rsidRDefault="006F6C05" w:rsidP="006F6C05">
      <w:pPr>
        <w:pStyle w:val="StandardWeb"/>
      </w:pPr>
      <w:r>
        <w:t xml:space="preserve">Wo man die stimme Christi höret/ das ist/ das liebe </w:t>
      </w:r>
      <w:proofErr w:type="spellStart"/>
      <w:r>
        <w:t>Euangelium</w:t>
      </w:r>
      <w:proofErr w:type="spellEnd"/>
      <w:r>
        <w:t xml:space="preserve"> von Christo prediget/ Das er der gute Hirte sey/ der sein Leben </w:t>
      </w:r>
      <w:proofErr w:type="spellStart"/>
      <w:r>
        <w:t>fur</w:t>
      </w:r>
      <w:proofErr w:type="spellEnd"/>
      <w:r>
        <w:t xml:space="preserve"> seine Schaffe gelassen hat/ da ist </w:t>
      </w:r>
      <w:proofErr w:type="spellStart"/>
      <w:r>
        <w:t>gewislich</w:t>
      </w:r>
      <w:proofErr w:type="spellEnd"/>
      <w:r>
        <w:t xml:space="preserve"> Gottes </w:t>
      </w:r>
      <w:proofErr w:type="spellStart"/>
      <w:r>
        <w:t>kirche</w:t>
      </w:r>
      <w:proofErr w:type="spellEnd"/>
      <w:r>
        <w:t xml:space="preserve">. Und alle so das </w:t>
      </w:r>
      <w:proofErr w:type="spellStart"/>
      <w:r>
        <w:t>Euangleium</w:t>
      </w:r>
      <w:proofErr w:type="spellEnd"/>
      <w:r>
        <w:t xml:space="preserve"> hören/ und mit glauben </w:t>
      </w:r>
      <w:proofErr w:type="spellStart"/>
      <w:r>
        <w:t>annemen</w:t>
      </w:r>
      <w:proofErr w:type="spellEnd"/>
      <w:r>
        <w:t xml:space="preserve">/ sind </w:t>
      </w:r>
      <w:proofErr w:type="spellStart"/>
      <w:r>
        <w:t>gliiedmas</w:t>
      </w:r>
      <w:proofErr w:type="spellEnd"/>
      <w:r>
        <w:t xml:space="preserve"> Christi und der rechten Kirchen. </w:t>
      </w:r>
    </w:p>
    <w:p w14:paraId="21E3D219" w14:textId="77777777" w:rsidR="006F6C05" w:rsidRDefault="006F6C05" w:rsidP="006F6C05">
      <w:pPr>
        <w:pStyle w:val="StandardWeb"/>
      </w:pPr>
      <w:r>
        <w:t xml:space="preserve">Die selbigen kennet der gute Hirte / Christus/ und erhöret sie nicht allein (wenn sie in </w:t>
      </w:r>
      <w:proofErr w:type="spellStart"/>
      <w:r>
        <w:t>jren</w:t>
      </w:r>
      <w:proofErr w:type="spellEnd"/>
      <w:r>
        <w:t xml:space="preserve"> </w:t>
      </w:r>
      <w:proofErr w:type="spellStart"/>
      <w:r>
        <w:t>nöten</w:t>
      </w:r>
      <w:proofErr w:type="spellEnd"/>
      <w:r>
        <w:t xml:space="preserve"> zu </w:t>
      </w:r>
      <w:proofErr w:type="spellStart"/>
      <w:r>
        <w:t>jm</w:t>
      </w:r>
      <w:proofErr w:type="spellEnd"/>
      <w:r>
        <w:t xml:space="preserve"> schreien) sondern versichert sie auch des ewigen Lebens/ und sagt/ Sie sollen </w:t>
      </w:r>
      <w:proofErr w:type="spellStart"/>
      <w:r>
        <w:t>nimermehr</w:t>
      </w:r>
      <w:proofErr w:type="spellEnd"/>
      <w:r>
        <w:t xml:space="preserve"> </w:t>
      </w:r>
      <w:proofErr w:type="spellStart"/>
      <w:r>
        <w:t>umbkomen</w:t>
      </w:r>
      <w:proofErr w:type="spellEnd"/>
      <w:r>
        <w:t xml:space="preserve">/ noch sie jemand aus seinen </w:t>
      </w:r>
      <w:proofErr w:type="spellStart"/>
      <w:r>
        <w:t>henden</w:t>
      </w:r>
      <w:proofErr w:type="spellEnd"/>
      <w:r>
        <w:t xml:space="preserve"> reissen. </w:t>
      </w:r>
    </w:p>
    <w:p w14:paraId="3BFFBC7C" w14:textId="77777777" w:rsidR="006F6C05" w:rsidRDefault="006F6C05" w:rsidP="006F6C05">
      <w:pPr>
        <w:pStyle w:val="StandardWeb"/>
      </w:pPr>
      <w:r>
        <w:t xml:space="preserve">DA gegen können die Kirche nicht sein / so das </w:t>
      </w:r>
      <w:proofErr w:type="spellStart"/>
      <w:r>
        <w:t>Euangelium</w:t>
      </w:r>
      <w:proofErr w:type="spellEnd"/>
      <w:r>
        <w:t xml:space="preserve"> Christi </w:t>
      </w:r>
      <w:proofErr w:type="spellStart"/>
      <w:r>
        <w:t>lestern</w:t>
      </w:r>
      <w:proofErr w:type="spellEnd"/>
      <w:r>
        <w:t xml:space="preserve"> und </w:t>
      </w:r>
      <w:proofErr w:type="spellStart"/>
      <w:r>
        <w:t>verdamnen</w:t>
      </w:r>
      <w:proofErr w:type="spellEnd"/>
      <w:r>
        <w:t xml:space="preserve">/ und seine </w:t>
      </w:r>
      <w:proofErr w:type="spellStart"/>
      <w:r>
        <w:t>Lerer</w:t>
      </w:r>
      <w:proofErr w:type="spellEnd"/>
      <w:r>
        <w:t xml:space="preserve"> und Bekenner/ als Ketzer/ verfolgen und tödten. Und ob sie gleich </w:t>
      </w:r>
      <w:proofErr w:type="spellStart"/>
      <w:r>
        <w:t>namen</w:t>
      </w:r>
      <w:proofErr w:type="spellEnd"/>
      <w:r>
        <w:t xml:space="preserve"> und Titel der Kirchen haben/ und sich der selben herrlich wissen zu </w:t>
      </w:r>
      <w:proofErr w:type="spellStart"/>
      <w:r>
        <w:t>rhümen</w:t>
      </w:r>
      <w:proofErr w:type="spellEnd"/>
      <w:r>
        <w:t xml:space="preserve">/ So beweisen sie doch mit der that/ das sie die </w:t>
      </w:r>
      <w:proofErr w:type="spellStart"/>
      <w:r>
        <w:t>ergsten</w:t>
      </w:r>
      <w:proofErr w:type="spellEnd"/>
      <w:r>
        <w:t xml:space="preserve"> Feinde Christi und seiner Kirchen sind. </w:t>
      </w:r>
    </w:p>
    <w:p w14:paraId="5CEEABC0" w14:textId="77777777" w:rsidR="006F6C05" w:rsidRDefault="006F6C05" w:rsidP="006F6C05">
      <w:pPr>
        <w:pStyle w:val="StandardWeb"/>
      </w:pPr>
      <w:r>
        <w:t xml:space="preserve">Auch sind unter dem </w:t>
      </w:r>
      <w:proofErr w:type="spellStart"/>
      <w:r>
        <w:t>Hauffen</w:t>
      </w:r>
      <w:proofErr w:type="spellEnd"/>
      <w:r>
        <w:t xml:space="preserve">/ da das </w:t>
      </w:r>
      <w:proofErr w:type="spellStart"/>
      <w:r>
        <w:t>Euangelium</w:t>
      </w:r>
      <w:proofErr w:type="spellEnd"/>
      <w:r>
        <w:t xml:space="preserve"> rein geprediget und </w:t>
      </w:r>
      <w:proofErr w:type="spellStart"/>
      <w:r>
        <w:t>angenomen</w:t>
      </w:r>
      <w:proofErr w:type="spellEnd"/>
      <w:r>
        <w:t xml:space="preserve"> wird / viel </w:t>
      </w:r>
      <w:proofErr w:type="spellStart"/>
      <w:r>
        <w:t>stinckender</w:t>
      </w:r>
      <w:proofErr w:type="spellEnd"/>
      <w:r>
        <w:t xml:space="preserve"> Böcke/ das ist / Heuchler/ welche uns </w:t>
      </w:r>
      <w:proofErr w:type="spellStart"/>
      <w:r>
        <w:t>unbekand</w:t>
      </w:r>
      <w:proofErr w:type="spellEnd"/>
      <w:r>
        <w:t xml:space="preserve"> sind / weil sie mit uns das </w:t>
      </w:r>
      <w:proofErr w:type="spellStart"/>
      <w:r>
        <w:t>Euangelium</w:t>
      </w:r>
      <w:proofErr w:type="spellEnd"/>
      <w:r>
        <w:t xml:space="preserve"> bekennen/ und der Sacrament Christi brauchen/ und doch das Wort mit ernst nicht meinen / sondern </w:t>
      </w:r>
      <w:proofErr w:type="spellStart"/>
      <w:r>
        <w:t>jrem</w:t>
      </w:r>
      <w:proofErr w:type="spellEnd"/>
      <w:r>
        <w:t xml:space="preserve"> Mammon dienen/ Die kennet Christus auch nicht </w:t>
      </w:r>
      <w:proofErr w:type="spellStart"/>
      <w:r>
        <w:t>fur</w:t>
      </w:r>
      <w:proofErr w:type="spellEnd"/>
      <w:r>
        <w:t xml:space="preserve"> seine schaffe. Sind </w:t>
      </w:r>
      <w:proofErr w:type="spellStart"/>
      <w:r>
        <w:t>derhalb</w:t>
      </w:r>
      <w:proofErr w:type="spellEnd"/>
      <w:r>
        <w:t xml:space="preserve"> nicht seiner Kirchen/ sondern des Satans </w:t>
      </w:r>
      <w:proofErr w:type="spellStart"/>
      <w:r>
        <w:t>hauffe</w:t>
      </w:r>
      <w:proofErr w:type="spellEnd"/>
      <w:r>
        <w:t xml:space="preserve">/ </w:t>
      </w:r>
      <w:proofErr w:type="spellStart"/>
      <w:r>
        <w:t>gliedmas</w:t>
      </w:r>
      <w:proofErr w:type="spellEnd"/>
      <w:r>
        <w:t xml:space="preserve">. </w:t>
      </w:r>
    </w:p>
    <w:p w14:paraId="6E2368F1" w14:textId="77777777" w:rsidR="006F6C05" w:rsidRDefault="006F6C05" w:rsidP="006F6C05">
      <w:pPr>
        <w:pStyle w:val="berschrift2"/>
        <w:rPr>
          <w:sz w:val="48"/>
          <w:szCs w:val="48"/>
          <w:lang w:eastAsia="de-DE"/>
        </w:rPr>
      </w:pPr>
      <w:r>
        <w:t>Zum Römerbrief</w:t>
      </w:r>
    </w:p>
    <w:p w14:paraId="5F7DDC89" w14:textId="77777777" w:rsidR="006F6C05" w:rsidRDefault="006F6C05" w:rsidP="006F6C05">
      <w:pPr>
        <w:pStyle w:val="berschrift3"/>
      </w:pPr>
      <w:r>
        <w:t>Römer 1</w:t>
      </w:r>
    </w:p>
    <w:p w14:paraId="7A825EB0" w14:textId="77777777" w:rsidR="006F6C05" w:rsidRDefault="006F6C05" w:rsidP="006F6C05">
      <w:pPr>
        <w:pStyle w:val="StandardWeb"/>
      </w:pPr>
      <w:r>
        <w:rPr>
          <w:rStyle w:val="Fett"/>
        </w:rPr>
        <w:t xml:space="preserve">Das </w:t>
      </w:r>
      <w:proofErr w:type="spellStart"/>
      <w:r>
        <w:rPr>
          <w:rStyle w:val="Fett"/>
        </w:rPr>
        <w:t>Euangelium</w:t>
      </w:r>
      <w:proofErr w:type="spellEnd"/>
      <w:r>
        <w:rPr>
          <w:rStyle w:val="Fett"/>
        </w:rPr>
        <w:t xml:space="preserve"> ist eine </w:t>
      </w:r>
      <w:proofErr w:type="spellStart"/>
      <w:r>
        <w:rPr>
          <w:rStyle w:val="Fett"/>
        </w:rPr>
        <w:t>krafft</w:t>
      </w:r>
      <w:proofErr w:type="spellEnd"/>
      <w:r>
        <w:rPr>
          <w:rStyle w:val="Fett"/>
        </w:rPr>
        <w:t xml:space="preserve"> Gottes/ die da selig macht etc.</w:t>
      </w:r>
      <w:r>
        <w:t xml:space="preserve"> </w:t>
      </w:r>
    </w:p>
    <w:p w14:paraId="76778DDB" w14:textId="77777777" w:rsidR="006F6C05" w:rsidRDefault="006F6C05" w:rsidP="006F6C05">
      <w:pPr>
        <w:pStyle w:val="StandardWeb"/>
      </w:pPr>
      <w:proofErr w:type="spellStart"/>
      <w:r>
        <w:t>DIe</w:t>
      </w:r>
      <w:proofErr w:type="spellEnd"/>
      <w:r>
        <w:t xml:space="preserve"> </w:t>
      </w:r>
      <w:proofErr w:type="spellStart"/>
      <w:r>
        <w:t>verblente</w:t>
      </w:r>
      <w:proofErr w:type="spellEnd"/>
      <w:r>
        <w:t xml:space="preserve"> gottlose Welt/ </w:t>
      </w:r>
      <w:proofErr w:type="spellStart"/>
      <w:r>
        <w:t>veracht</w:t>
      </w:r>
      <w:proofErr w:type="spellEnd"/>
      <w:r>
        <w:t xml:space="preserve"> die selige Predigt des </w:t>
      </w:r>
      <w:proofErr w:type="spellStart"/>
      <w:r>
        <w:t>Euangelii</w:t>
      </w:r>
      <w:proofErr w:type="spellEnd"/>
      <w:r>
        <w:t xml:space="preserve"> / als ein </w:t>
      </w:r>
      <w:proofErr w:type="spellStart"/>
      <w:r>
        <w:t>Lere</w:t>
      </w:r>
      <w:proofErr w:type="spellEnd"/>
      <w:r>
        <w:t xml:space="preserve">/ die nur </w:t>
      </w:r>
      <w:proofErr w:type="spellStart"/>
      <w:r>
        <w:t>ergernis</w:t>
      </w:r>
      <w:proofErr w:type="spellEnd"/>
      <w:r>
        <w:t xml:space="preserve"> und </w:t>
      </w:r>
      <w:proofErr w:type="spellStart"/>
      <w:r>
        <w:t>unordnung</w:t>
      </w:r>
      <w:proofErr w:type="spellEnd"/>
      <w:r>
        <w:t xml:space="preserve"> anrichte. Wie S. Paulus i Cor. i zeuget/ da er spricht / Wir predigen den </w:t>
      </w:r>
      <w:proofErr w:type="spellStart"/>
      <w:r>
        <w:t>gecreutzigten</w:t>
      </w:r>
      <w:proofErr w:type="spellEnd"/>
      <w:r>
        <w:t xml:space="preserve"> Christ/ den Juden eine </w:t>
      </w:r>
      <w:proofErr w:type="spellStart"/>
      <w:r>
        <w:t>ergernis</w:t>
      </w:r>
      <w:proofErr w:type="spellEnd"/>
      <w:r>
        <w:t xml:space="preserve">/ und den Griechen eine </w:t>
      </w:r>
      <w:proofErr w:type="spellStart"/>
      <w:r>
        <w:t>torheit</w:t>
      </w:r>
      <w:proofErr w:type="spellEnd"/>
      <w:r>
        <w:t xml:space="preserve">. </w:t>
      </w:r>
    </w:p>
    <w:p w14:paraId="6389F794" w14:textId="77777777" w:rsidR="006F6C05" w:rsidRDefault="006F6C05" w:rsidP="006F6C05">
      <w:pPr>
        <w:pStyle w:val="StandardWeb"/>
      </w:pPr>
      <w:r>
        <w:t xml:space="preserve">Die </w:t>
      </w:r>
      <w:proofErr w:type="spellStart"/>
      <w:r>
        <w:t>Gleubigen</w:t>
      </w:r>
      <w:proofErr w:type="spellEnd"/>
      <w:r>
        <w:t xml:space="preserve"> aber wissen und </w:t>
      </w:r>
      <w:proofErr w:type="spellStart"/>
      <w:r>
        <w:t>erfaren</w:t>
      </w:r>
      <w:proofErr w:type="spellEnd"/>
      <w:r>
        <w:t xml:space="preserve">/ das/ so sie Gottes </w:t>
      </w:r>
      <w:proofErr w:type="spellStart"/>
      <w:r>
        <w:t>wort</w:t>
      </w:r>
      <w:proofErr w:type="spellEnd"/>
      <w:r>
        <w:t xml:space="preserve"> hören/ lesen oder betrachten/ und mit glauben </w:t>
      </w:r>
      <w:proofErr w:type="spellStart"/>
      <w:r>
        <w:t>annemen</w:t>
      </w:r>
      <w:proofErr w:type="spellEnd"/>
      <w:r>
        <w:t xml:space="preserve">/ es </w:t>
      </w:r>
      <w:proofErr w:type="spellStart"/>
      <w:r>
        <w:t>jnen</w:t>
      </w:r>
      <w:proofErr w:type="spellEnd"/>
      <w:r>
        <w:t xml:space="preserve"> eine Göttliche </w:t>
      </w:r>
      <w:proofErr w:type="spellStart"/>
      <w:r>
        <w:t>krafft</w:t>
      </w:r>
      <w:proofErr w:type="spellEnd"/>
      <w:r>
        <w:t xml:space="preserve"> und </w:t>
      </w:r>
      <w:proofErr w:type="spellStart"/>
      <w:r>
        <w:t>weisheit</w:t>
      </w:r>
      <w:proofErr w:type="spellEnd"/>
      <w:r>
        <w:t xml:space="preserve"> ist/ da durch sie </w:t>
      </w:r>
      <w:proofErr w:type="spellStart"/>
      <w:r>
        <w:t>vergebung</w:t>
      </w:r>
      <w:proofErr w:type="spellEnd"/>
      <w:r>
        <w:t xml:space="preserve"> der </w:t>
      </w:r>
      <w:proofErr w:type="spellStart"/>
      <w:r>
        <w:t>sünden</w:t>
      </w:r>
      <w:proofErr w:type="spellEnd"/>
      <w:r>
        <w:t xml:space="preserve">/ den heiligen Geist (Gal. </w:t>
      </w:r>
      <w:proofErr w:type="spellStart"/>
      <w:r>
        <w:t>iii.</w:t>
      </w:r>
      <w:proofErr w:type="spellEnd"/>
      <w:r>
        <w:t xml:space="preserve"> Act. x.) </w:t>
      </w:r>
      <w:proofErr w:type="spellStart"/>
      <w:r>
        <w:t>trost</w:t>
      </w:r>
      <w:proofErr w:type="spellEnd"/>
      <w:r>
        <w:t xml:space="preserve"> in allerley </w:t>
      </w:r>
      <w:proofErr w:type="spellStart"/>
      <w:r>
        <w:t>anfechtung</w:t>
      </w:r>
      <w:proofErr w:type="spellEnd"/>
      <w:r>
        <w:t xml:space="preserve"> etc. empfahen. </w:t>
      </w:r>
    </w:p>
    <w:p w14:paraId="3EEBCDB2" w14:textId="77777777" w:rsidR="006F6C05" w:rsidRDefault="006F6C05" w:rsidP="006F6C05">
      <w:pPr>
        <w:pStyle w:val="StandardWeb"/>
      </w:pPr>
      <w:r>
        <w:t xml:space="preserve">Der heilig Geist aber gibt </w:t>
      </w:r>
      <w:proofErr w:type="spellStart"/>
      <w:r>
        <w:t>zeugnis</w:t>
      </w:r>
      <w:proofErr w:type="spellEnd"/>
      <w:r>
        <w:t xml:space="preserve"> </w:t>
      </w:r>
      <w:proofErr w:type="spellStart"/>
      <w:r>
        <w:t>jrem</w:t>
      </w:r>
      <w:proofErr w:type="spellEnd"/>
      <w:r>
        <w:t xml:space="preserve"> Geist/ das sie durch Christum/ von des Teufels </w:t>
      </w:r>
      <w:proofErr w:type="spellStart"/>
      <w:r>
        <w:t>gewalt</w:t>
      </w:r>
      <w:proofErr w:type="spellEnd"/>
      <w:r>
        <w:t xml:space="preserve"> / das ist/ von der Sünden last/ und des Todes furchte/ erlöset/ Gottes </w:t>
      </w:r>
      <w:proofErr w:type="spellStart"/>
      <w:r>
        <w:t>kinder</w:t>
      </w:r>
      <w:proofErr w:type="spellEnd"/>
      <w:r>
        <w:t xml:space="preserve"> seien/ welche in kindlicher </w:t>
      </w:r>
      <w:proofErr w:type="spellStart"/>
      <w:r>
        <w:t>zuversicht</w:t>
      </w:r>
      <w:proofErr w:type="spellEnd"/>
      <w:r>
        <w:t xml:space="preserve">/ Gott auch </w:t>
      </w:r>
      <w:proofErr w:type="spellStart"/>
      <w:r>
        <w:t>anruffen</w:t>
      </w:r>
      <w:proofErr w:type="spellEnd"/>
      <w:r>
        <w:t xml:space="preserve">/ als </w:t>
      </w:r>
      <w:proofErr w:type="spellStart"/>
      <w:r>
        <w:t>jren</w:t>
      </w:r>
      <w:proofErr w:type="spellEnd"/>
      <w:r>
        <w:t xml:space="preserve"> lieben Vater. </w:t>
      </w:r>
    </w:p>
    <w:p w14:paraId="773EF2D6" w14:textId="77777777" w:rsidR="006F6C05" w:rsidRDefault="006F6C05" w:rsidP="006F6C05">
      <w:pPr>
        <w:pStyle w:val="StandardWeb"/>
      </w:pPr>
      <w:r>
        <w:t xml:space="preserve">Werden also </w:t>
      </w:r>
      <w:proofErr w:type="spellStart"/>
      <w:r>
        <w:t>gesterckt</w:t>
      </w:r>
      <w:proofErr w:type="spellEnd"/>
      <w:r>
        <w:t xml:space="preserve">/ und wachsen </w:t>
      </w:r>
      <w:proofErr w:type="spellStart"/>
      <w:r>
        <w:t>jmer</w:t>
      </w:r>
      <w:proofErr w:type="spellEnd"/>
      <w:r>
        <w:t xml:space="preserve"> fort/ in der </w:t>
      </w:r>
      <w:proofErr w:type="spellStart"/>
      <w:r>
        <w:t>krafft</w:t>
      </w:r>
      <w:proofErr w:type="spellEnd"/>
      <w:r>
        <w:t xml:space="preserve"> Christi/ durch die </w:t>
      </w:r>
      <w:proofErr w:type="spellStart"/>
      <w:r>
        <w:t>gnade</w:t>
      </w:r>
      <w:proofErr w:type="spellEnd"/>
      <w:r>
        <w:t xml:space="preserve"> des Vaters/ und </w:t>
      </w:r>
      <w:proofErr w:type="spellStart"/>
      <w:r>
        <w:t>trost</w:t>
      </w:r>
      <w:proofErr w:type="spellEnd"/>
      <w:r>
        <w:t xml:space="preserve"> des heiligen Geists. </w:t>
      </w:r>
    </w:p>
    <w:p w14:paraId="44F6FF64" w14:textId="77777777" w:rsidR="006F6C05" w:rsidRDefault="006F6C05" w:rsidP="006F6C05">
      <w:pPr>
        <w:pStyle w:val="StandardWeb"/>
      </w:pPr>
      <w:r>
        <w:t xml:space="preserve">Das lasse eine unaussprechliche </w:t>
      </w:r>
      <w:proofErr w:type="spellStart"/>
      <w:r>
        <w:t>gnade</w:t>
      </w:r>
      <w:proofErr w:type="spellEnd"/>
      <w:r>
        <w:t xml:space="preserve"> und </w:t>
      </w:r>
      <w:proofErr w:type="spellStart"/>
      <w:r>
        <w:t>allmechtige</w:t>
      </w:r>
      <w:proofErr w:type="spellEnd"/>
      <w:r>
        <w:t xml:space="preserve"> </w:t>
      </w:r>
      <w:proofErr w:type="spellStart"/>
      <w:r>
        <w:t>krafft</w:t>
      </w:r>
      <w:proofErr w:type="spellEnd"/>
      <w:r>
        <w:t xml:space="preserve"> Gottes sein/ in denen so da </w:t>
      </w:r>
      <w:proofErr w:type="spellStart"/>
      <w:r>
        <w:t>gleuben</w:t>
      </w:r>
      <w:proofErr w:type="spellEnd"/>
      <w:r>
        <w:t xml:space="preserve"> und selig werden/ welche das </w:t>
      </w:r>
      <w:proofErr w:type="spellStart"/>
      <w:r>
        <w:t>Euangelium</w:t>
      </w:r>
      <w:proofErr w:type="spellEnd"/>
      <w:r>
        <w:t xml:space="preserve"> des grossen Gottes/ und unsers Heilands </w:t>
      </w:r>
      <w:proofErr w:type="spellStart"/>
      <w:r>
        <w:t>Jhesu</w:t>
      </w:r>
      <w:proofErr w:type="spellEnd"/>
      <w:r>
        <w:t xml:space="preserve"> Christi/ in </w:t>
      </w:r>
      <w:proofErr w:type="spellStart"/>
      <w:r>
        <w:t>jnen</w:t>
      </w:r>
      <w:proofErr w:type="spellEnd"/>
      <w:r>
        <w:t xml:space="preserve"> </w:t>
      </w:r>
      <w:proofErr w:type="spellStart"/>
      <w:r>
        <w:t>wircket</w:t>
      </w:r>
      <w:proofErr w:type="spellEnd"/>
      <w:r>
        <w:t xml:space="preserve"> und schaffet. </w:t>
      </w:r>
    </w:p>
    <w:p w14:paraId="52B07EB6" w14:textId="77777777" w:rsidR="006F6C05" w:rsidRDefault="006F6C05" w:rsidP="006F6C05">
      <w:pPr>
        <w:pStyle w:val="berschrift3"/>
      </w:pPr>
      <w:r>
        <w:t>Römer 15</w:t>
      </w:r>
    </w:p>
    <w:p w14:paraId="57F9EEB9" w14:textId="77777777" w:rsidR="006F6C05" w:rsidRDefault="006F6C05" w:rsidP="006F6C05">
      <w:pPr>
        <w:pStyle w:val="StandardWeb"/>
      </w:pPr>
      <w:r>
        <w:rPr>
          <w:rStyle w:val="Fett"/>
        </w:rPr>
        <w:t>Was aber vorhin geschrieben:</w:t>
      </w:r>
      <w:r>
        <w:t xml:space="preserve"> </w:t>
      </w:r>
    </w:p>
    <w:p w14:paraId="2A480A8C" w14:textId="77777777" w:rsidR="006F6C05" w:rsidRDefault="006F6C05" w:rsidP="006F6C05">
      <w:pPr>
        <w:pStyle w:val="StandardWeb"/>
      </w:pPr>
      <w:proofErr w:type="spellStart"/>
      <w:r>
        <w:t>DIe</w:t>
      </w:r>
      <w:proofErr w:type="spellEnd"/>
      <w:r>
        <w:t xml:space="preserve"> </w:t>
      </w:r>
      <w:proofErr w:type="spellStart"/>
      <w:r>
        <w:t>Schrifft</w:t>
      </w:r>
      <w:proofErr w:type="spellEnd"/>
      <w:r>
        <w:t xml:space="preserve"> nennet die </w:t>
      </w:r>
      <w:proofErr w:type="spellStart"/>
      <w:r>
        <w:t>Gleubigen</w:t>
      </w:r>
      <w:proofErr w:type="spellEnd"/>
      <w:r>
        <w:t xml:space="preserve">/ </w:t>
      </w:r>
      <w:proofErr w:type="spellStart"/>
      <w:r>
        <w:t>kinder</w:t>
      </w:r>
      <w:proofErr w:type="spellEnd"/>
      <w:r>
        <w:t xml:space="preserve"> des Tods/ die </w:t>
      </w:r>
      <w:proofErr w:type="spellStart"/>
      <w:r>
        <w:t>teglich</w:t>
      </w:r>
      <w:proofErr w:type="spellEnd"/>
      <w:r>
        <w:t xml:space="preserve"> / wie Schlachtschaffe/ </w:t>
      </w:r>
      <w:proofErr w:type="spellStart"/>
      <w:r>
        <w:t>umb</w:t>
      </w:r>
      <w:proofErr w:type="spellEnd"/>
      <w:r>
        <w:t xml:space="preserve"> Gottes/ und seines Worts </w:t>
      </w:r>
      <w:proofErr w:type="spellStart"/>
      <w:r>
        <w:t>bekentnis</w:t>
      </w:r>
      <w:proofErr w:type="spellEnd"/>
      <w:r>
        <w:t xml:space="preserve"> willen/ von der gottlosen argen Welt/ verfolget und erwürget werden. </w:t>
      </w:r>
    </w:p>
    <w:p w14:paraId="28C96072" w14:textId="77777777" w:rsidR="006F6C05" w:rsidRDefault="006F6C05" w:rsidP="006F6C05">
      <w:pPr>
        <w:pStyle w:val="StandardWeb"/>
      </w:pPr>
      <w:proofErr w:type="spellStart"/>
      <w:r>
        <w:t>Darumb</w:t>
      </w:r>
      <w:proofErr w:type="spellEnd"/>
      <w:r>
        <w:t xml:space="preserve">/ wer mit ernst </w:t>
      </w:r>
      <w:proofErr w:type="spellStart"/>
      <w:r>
        <w:t>gedenckt</w:t>
      </w:r>
      <w:proofErr w:type="spellEnd"/>
      <w:r>
        <w:t xml:space="preserve"> ein Christen zu sein/ der </w:t>
      </w:r>
      <w:proofErr w:type="spellStart"/>
      <w:r>
        <w:t>erwege</w:t>
      </w:r>
      <w:proofErr w:type="spellEnd"/>
      <w:r>
        <w:t xml:space="preserve"> sich nur des frey/ das er </w:t>
      </w:r>
      <w:proofErr w:type="spellStart"/>
      <w:r>
        <w:t>trübsaln</w:t>
      </w:r>
      <w:proofErr w:type="spellEnd"/>
      <w:r>
        <w:t xml:space="preserve"> haben/ und viel </w:t>
      </w:r>
      <w:proofErr w:type="spellStart"/>
      <w:r>
        <w:t>verfolgung</w:t>
      </w:r>
      <w:proofErr w:type="spellEnd"/>
      <w:r>
        <w:t xml:space="preserve"> leiden müsse. </w:t>
      </w:r>
    </w:p>
    <w:p w14:paraId="5085C91C" w14:textId="77777777" w:rsidR="006F6C05" w:rsidRDefault="006F6C05" w:rsidP="006F6C05">
      <w:pPr>
        <w:pStyle w:val="StandardWeb"/>
      </w:pPr>
      <w:r>
        <w:t xml:space="preserve">Wie auch S. Paulus zeuget/ und spricht/ Alle die Gottselig leben wöllen in Christo </w:t>
      </w:r>
      <w:proofErr w:type="spellStart"/>
      <w:r>
        <w:t>Jhesu</w:t>
      </w:r>
      <w:proofErr w:type="spellEnd"/>
      <w:r>
        <w:t xml:space="preserve">/ müssen Verfolgung leiden. Item/ Durch viel </w:t>
      </w:r>
      <w:proofErr w:type="spellStart"/>
      <w:r>
        <w:t>Trübsaln</w:t>
      </w:r>
      <w:proofErr w:type="spellEnd"/>
      <w:r>
        <w:t xml:space="preserve"> müssen wir in das reich Gottes gehen. Und Christus / Wer Mir nachfolgen </w:t>
      </w:r>
      <w:proofErr w:type="spellStart"/>
      <w:r>
        <w:t>wil</w:t>
      </w:r>
      <w:proofErr w:type="spellEnd"/>
      <w:r>
        <w:t xml:space="preserve">/ der verleugne sich </w:t>
      </w:r>
      <w:proofErr w:type="spellStart"/>
      <w:r>
        <w:t>selbs</w:t>
      </w:r>
      <w:proofErr w:type="spellEnd"/>
      <w:r>
        <w:t xml:space="preserve">/ und </w:t>
      </w:r>
      <w:proofErr w:type="spellStart"/>
      <w:r>
        <w:t>neme</w:t>
      </w:r>
      <w:proofErr w:type="spellEnd"/>
      <w:r>
        <w:t xml:space="preserve"> sein Creutz </w:t>
      </w:r>
      <w:proofErr w:type="spellStart"/>
      <w:r>
        <w:t>auff</w:t>
      </w:r>
      <w:proofErr w:type="spellEnd"/>
      <w:r>
        <w:t xml:space="preserve"> sich/ und folge mir. Item/ Der Knecht ist nicht grösser denn sein HErr. Haben sie Mich verfolget/ sie werden Euch auch verfolgen. </w:t>
      </w:r>
    </w:p>
    <w:p w14:paraId="37810CE4" w14:textId="77777777" w:rsidR="006F6C05" w:rsidRDefault="006F6C05" w:rsidP="006F6C05">
      <w:pPr>
        <w:pStyle w:val="StandardWeb"/>
      </w:pPr>
      <w:r>
        <w:t xml:space="preserve">Nu solche </w:t>
      </w:r>
      <w:proofErr w:type="spellStart"/>
      <w:r>
        <w:t>trübsaln</w:t>
      </w:r>
      <w:proofErr w:type="spellEnd"/>
      <w:r>
        <w:t xml:space="preserve"> und </w:t>
      </w:r>
      <w:proofErr w:type="spellStart"/>
      <w:r>
        <w:t>verfolgung</w:t>
      </w:r>
      <w:proofErr w:type="spellEnd"/>
      <w:r>
        <w:t xml:space="preserve"> zu leiden und auszustehen/ </w:t>
      </w:r>
      <w:proofErr w:type="spellStart"/>
      <w:r>
        <w:t>wil</w:t>
      </w:r>
      <w:proofErr w:type="spellEnd"/>
      <w:r>
        <w:t xml:space="preserve"> </w:t>
      </w:r>
      <w:proofErr w:type="spellStart"/>
      <w:r>
        <w:t>gedult</w:t>
      </w:r>
      <w:proofErr w:type="spellEnd"/>
      <w:r>
        <w:t xml:space="preserve"> zu gehören/ Wie geschrieben stehet/ </w:t>
      </w:r>
      <w:proofErr w:type="spellStart"/>
      <w:r>
        <w:t>Ebre</w:t>
      </w:r>
      <w:proofErr w:type="spellEnd"/>
      <w:r>
        <w:t xml:space="preserve">. x. </w:t>
      </w:r>
      <w:proofErr w:type="spellStart"/>
      <w:r>
        <w:t>Gedult</w:t>
      </w:r>
      <w:proofErr w:type="spellEnd"/>
      <w:r>
        <w:t xml:space="preserve"> ist euch not / das </w:t>
      </w:r>
      <w:proofErr w:type="spellStart"/>
      <w:r>
        <w:t>jr</w:t>
      </w:r>
      <w:proofErr w:type="spellEnd"/>
      <w:r>
        <w:t xml:space="preserve"> den willen Gottes thut/ und die Verheissung empfahet. </w:t>
      </w:r>
    </w:p>
    <w:p w14:paraId="6CD858DF" w14:textId="77777777" w:rsidR="006F6C05" w:rsidRDefault="006F6C05" w:rsidP="006F6C05">
      <w:pPr>
        <w:pStyle w:val="StandardWeb"/>
      </w:pPr>
      <w:r>
        <w:t xml:space="preserve">Solche </w:t>
      </w:r>
      <w:proofErr w:type="spellStart"/>
      <w:r>
        <w:t>gedult</w:t>
      </w:r>
      <w:proofErr w:type="spellEnd"/>
      <w:r>
        <w:t xml:space="preserve"> aber/ </w:t>
      </w:r>
      <w:proofErr w:type="spellStart"/>
      <w:r>
        <w:t>wechset</w:t>
      </w:r>
      <w:proofErr w:type="spellEnd"/>
      <w:r>
        <w:t xml:space="preserve"> nicht in unserm </w:t>
      </w:r>
      <w:proofErr w:type="spellStart"/>
      <w:r>
        <w:t>Hertzen</w:t>
      </w:r>
      <w:proofErr w:type="spellEnd"/>
      <w:r>
        <w:t xml:space="preserve">/ sondern die </w:t>
      </w:r>
      <w:proofErr w:type="spellStart"/>
      <w:r>
        <w:t>Schrifft</w:t>
      </w:r>
      <w:proofErr w:type="spellEnd"/>
      <w:r>
        <w:t xml:space="preserve"> allein </w:t>
      </w:r>
      <w:proofErr w:type="spellStart"/>
      <w:r>
        <w:t>leret</w:t>
      </w:r>
      <w:proofErr w:type="spellEnd"/>
      <w:r>
        <w:t xml:space="preserve"> sie. Die weiset uns erstlich </w:t>
      </w:r>
      <w:proofErr w:type="spellStart"/>
      <w:r>
        <w:t>auff</w:t>
      </w:r>
      <w:proofErr w:type="spellEnd"/>
      <w:r>
        <w:t xml:space="preserve"> Christum/ welcher/ da Er (</w:t>
      </w:r>
      <w:proofErr w:type="spellStart"/>
      <w:r>
        <w:t>umb</w:t>
      </w:r>
      <w:proofErr w:type="spellEnd"/>
      <w:r>
        <w:t xml:space="preserve"> unser Sünde willen) gestrafft und gemartert ward/ seinen Mund nicht </w:t>
      </w:r>
      <w:proofErr w:type="spellStart"/>
      <w:r>
        <w:t>auff</w:t>
      </w:r>
      <w:proofErr w:type="spellEnd"/>
      <w:r>
        <w:t xml:space="preserve"> that etc. Esa. liii. Und </w:t>
      </w:r>
      <w:proofErr w:type="spellStart"/>
      <w:r>
        <w:t>ermanet</w:t>
      </w:r>
      <w:proofErr w:type="spellEnd"/>
      <w:r>
        <w:t xml:space="preserve"> uns weiter seinem Exempel nach zu folgen/ </w:t>
      </w:r>
      <w:proofErr w:type="spellStart"/>
      <w:r>
        <w:t>Ebre</w:t>
      </w:r>
      <w:proofErr w:type="spellEnd"/>
      <w:r>
        <w:t xml:space="preserve">. xii. Lasset uns </w:t>
      </w:r>
      <w:proofErr w:type="spellStart"/>
      <w:r>
        <w:t>lauffen</w:t>
      </w:r>
      <w:proofErr w:type="spellEnd"/>
      <w:r>
        <w:t xml:space="preserve">/ durch </w:t>
      </w:r>
      <w:proofErr w:type="spellStart"/>
      <w:r>
        <w:t>Gedult</w:t>
      </w:r>
      <w:proofErr w:type="spellEnd"/>
      <w:r>
        <w:t xml:space="preserve">/ in dem </w:t>
      </w:r>
      <w:proofErr w:type="spellStart"/>
      <w:r>
        <w:t>Kampff</w:t>
      </w:r>
      <w:proofErr w:type="spellEnd"/>
      <w:r>
        <w:t xml:space="preserve">/ der uns verordnet ist/ und </w:t>
      </w:r>
      <w:proofErr w:type="spellStart"/>
      <w:r>
        <w:t>auffsehen</w:t>
      </w:r>
      <w:proofErr w:type="spellEnd"/>
      <w:r>
        <w:t xml:space="preserve"> </w:t>
      </w:r>
      <w:proofErr w:type="spellStart"/>
      <w:r>
        <w:t>auff</w:t>
      </w:r>
      <w:proofErr w:type="spellEnd"/>
      <w:r>
        <w:t xml:space="preserve"> </w:t>
      </w:r>
      <w:proofErr w:type="spellStart"/>
      <w:r>
        <w:t>Jhesum</w:t>
      </w:r>
      <w:proofErr w:type="spellEnd"/>
      <w:r>
        <w:t xml:space="preserve"> etc. </w:t>
      </w:r>
    </w:p>
    <w:p w14:paraId="42D65F3E" w14:textId="77777777" w:rsidR="006F6C05" w:rsidRDefault="006F6C05" w:rsidP="006F6C05">
      <w:pPr>
        <w:pStyle w:val="StandardWeb"/>
      </w:pPr>
      <w:r>
        <w:t xml:space="preserve">Zum andern/ </w:t>
      </w:r>
      <w:proofErr w:type="spellStart"/>
      <w:r>
        <w:t>Helt</w:t>
      </w:r>
      <w:proofErr w:type="spellEnd"/>
      <w:r>
        <w:t xml:space="preserve"> sie uns auch den herrlichen Trost </w:t>
      </w:r>
      <w:proofErr w:type="spellStart"/>
      <w:r>
        <w:t>fur</w:t>
      </w:r>
      <w:proofErr w:type="spellEnd"/>
      <w:r>
        <w:t xml:space="preserve">/ Das solch unser </w:t>
      </w:r>
      <w:proofErr w:type="spellStart"/>
      <w:r>
        <w:t>verfolgung</w:t>
      </w:r>
      <w:proofErr w:type="spellEnd"/>
      <w:r>
        <w:t xml:space="preserve"> und leiden/ eine kleine zeit/ ja nur ein </w:t>
      </w:r>
      <w:proofErr w:type="spellStart"/>
      <w:r>
        <w:t>augenblick</w:t>
      </w:r>
      <w:proofErr w:type="spellEnd"/>
      <w:r>
        <w:t xml:space="preserve"> wehren sol. Da gegen wir aber </w:t>
      </w:r>
      <w:proofErr w:type="spellStart"/>
      <w:r>
        <w:t>gewislich</w:t>
      </w:r>
      <w:proofErr w:type="spellEnd"/>
      <w:r>
        <w:t xml:space="preserve"> einer ewigen und unaussprechlichen </w:t>
      </w:r>
      <w:proofErr w:type="spellStart"/>
      <w:r>
        <w:t>freude</w:t>
      </w:r>
      <w:proofErr w:type="spellEnd"/>
      <w:r>
        <w:t xml:space="preserve"> und </w:t>
      </w:r>
      <w:proofErr w:type="spellStart"/>
      <w:r>
        <w:t>seligkeit</w:t>
      </w:r>
      <w:proofErr w:type="spellEnd"/>
      <w:r>
        <w:t xml:space="preserve">/ in jenem Leben zu hoffen haben/ wie hie der Apostel saget/ </w:t>
      </w:r>
      <w:proofErr w:type="spellStart"/>
      <w:r>
        <w:t>Auff</w:t>
      </w:r>
      <w:proofErr w:type="spellEnd"/>
      <w:r>
        <w:t xml:space="preserve"> das wir durch </w:t>
      </w:r>
      <w:proofErr w:type="spellStart"/>
      <w:r>
        <w:t>gedult</w:t>
      </w:r>
      <w:proofErr w:type="spellEnd"/>
      <w:r>
        <w:t xml:space="preserve"> und </w:t>
      </w:r>
      <w:proofErr w:type="spellStart"/>
      <w:r>
        <w:t>trost</w:t>
      </w:r>
      <w:proofErr w:type="spellEnd"/>
      <w:r>
        <w:t xml:space="preserve"> der </w:t>
      </w:r>
      <w:proofErr w:type="spellStart"/>
      <w:r>
        <w:t>Schrifft</w:t>
      </w:r>
      <w:proofErr w:type="spellEnd"/>
      <w:r>
        <w:t xml:space="preserve"> </w:t>
      </w:r>
      <w:proofErr w:type="spellStart"/>
      <w:r>
        <w:t>hoffnung</w:t>
      </w:r>
      <w:proofErr w:type="spellEnd"/>
      <w:r>
        <w:t xml:space="preserve"> haben etc. </w:t>
      </w:r>
    </w:p>
    <w:p w14:paraId="6503949B" w14:textId="05A110B5" w:rsidR="006F6C05" w:rsidRDefault="006F6C05" w:rsidP="006F6C05">
      <w:pPr>
        <w:pStyle w:val="berschrift1"/>
      </w:pPr>
      <w:r>
        <w:t>Schriften – Bedenken</w:t>
      </w:r>
    </w:p>
    <w:p w14:paraId="781A00A0" w14:textId="77777777" w:rsidR="003F4562" w:rsidRDefault="003F4562" w:rsidP="003F4562">
      <w:pPr>
        <w:pStyle w:val="berschrift2"/>
        <w:rPr>
          <w:sz w:val="48"/>
          <w:szCs w:val="48"/>
          <w:lang w:eastAsia="de-DE"/>
        </w:rPr>
      </w:pPr>
      <w:r>
        <w:t xml:space="preserve">Des </w:t>
      </w:r>
      <w:proofErr w:type="spellStart"/>
      <w:r>
        <w:t>Pomern</w:t>
      </w:r>
      <w:proofErr w:type="spellEnd"/>
      <w:r>
        <w:t xml:space="preserve"> </w:t>
      </w:r>
      <w:proofErr w:type="spellStart"/>
      <w:r>
        <w:t>bedencken</w:t>
      </w:r>
      <w:proofErr w:type="spellEnd"/>
      <w:r>
        <w:t xml:space="preserve"> von der Messe.</w:t>
      </w:r>
    </w:p>
    <w:p w14:paraId="1896EF51" w14:textId="77777777" w:rsidR="003F4562" w:rsidRDefault="003F4562" w:rsidP="003F4562">
      <w:pPr>
        <w:pStyle w:val="StandardWeb"/>
      </w:pPr>
      <w:proofErr w:type="spellStart"/>
      <w:r>
        <w:t>DAs</w:t>
      </w:r>
      <w:proofErr w:type="spellEnd"/>
      <w:r>
        <w:t xml:space="preserve"> ist </w:t>
      </w:r>
      <w:proofErr w:type="spellStart"/>
      <w:r>
        <w:t>yhe</w:t>
      </w:r>
      <w:proofErr w:type="spellEnd"/>
      <w:r>
        <w:t xml:space="preserve"> ein wunder: das die </w:t>
      </w:r>
      <w:proofErr w:type="spellStart"/>
      <w:r>
        <w:t>leut</w:t>
      </w:r>
      <w:proofErr w:type="spellEnd"/>
      <w:r>
        <w:t xml:space="preserve"> </w:t>
      </w:r>
      <w:proofErr w:type="spellStart"/>
      <w:r>
        <w:t>teglich</w:t>
      </w:r>
      <w:proofErr w:type="spellEnd"/>
      <w:r>
        <w:t xml:space="preserve"> wollen </w:t>
      </w:r>
      <w:proofErr w:type="spellStart"/>
      <w:r>
        <w:t>Mess</w:t>
      </w:r>
      <w:proofErr w:type="spellEnd"/>
      <w:r>
        <w:t xml:space="preserve"> </w:t>
      </w:r>
      <w:proofErr w:type="spellStart"/>
      <w:r>
        <w:t>horen</w:t>
      </w:r>
      <w:proofErr w:type="spellEnd"/>
      <w:r>
        <w:t xml:space="preserve"> </w:t>
      </w:r>
      <w:proofErr w:type="spellStart"/>
      <w:r>
        <w:t>vnd</w:t>
      </w:r>
      <w:proofErr w:type="spellEnd"/>
      <w:r>
        <w:t xml:space="preserve"> sehen/ </w:t>
      </w:r>
      <w:proofErr w:type="spellStart"/>
      <w:r>
        <w:t>vnd</w:t>
      </w:r>
      <w:proofErr w:type="spellEnd"/>
      <w:r>
        <w:t xml:space="preserve"> bisher nichts </w:t>
      </w:r>
      <w:proofErr w:type="spellStart"/>
      <w:r>
        <w:t>widder</w:t>
      </w:r>
      <w:proofErr w:type="spellEnd"/>
      <w:r>
        <w:t xml:space="preserve"> gesehen noch gehöret haben. </w:t>
      </w:r>
    </w:p>
    <w:p w14:paraId="7167AD32" w14:textId="77777777" w:rsidR="003F4562" w:rsidRDefault="003F4562" w:rsidP="003F4562">
      <w:pPr>
        <w:pStyle w:val="StandardWeb"/>
      </w:pPr>
      <w:r>
        <w:t xml:space="preserve">Denn Christum höret man/ wenn das </w:t>
      </w:r>
      <w:proofErr w:type="spellStart"/>
      <w:r>
        <w:t>Euangelium</w:t>
      </w:r>
      <w:proofErr w:type="spellEnd"/>
      <w:r>
        <w:t xml:space="preserve"> gepredigt wird. </w:t>
      </w:r>
    </w:p>
    <w:p w14:paraId="316C4EE7" w14:textId="77777777" w:rsidR="003F4562" w:rsidRDefault="003F4562" w:rsidP="003F4562">
      <w:pPr>
        <w:pStyle w:val="StandardWeb"/>
      </w:pPr>
      <w:r>
        <w:t xml:space="preserve">Christum </w:t>
      </w:r>
      <w:proofErr w:type="spellStart"/>
      <w:r>
        <w:t>sihet</w:t>
      </w:r>
      <w:proofErr w:type="spellEnd"/>
      <w:r>
        <w:t xml:space="preserve"> man/ wenn man dem gepredigten </w:t>
      </w:r>
      <w:proofErr w:type="spellStart"/>
      <w:r>
        <w:t>Euangelion</w:t>
      </w:r>
      <w:proofErr w:type="spellEnd"/>
      <w:r>
        <w:t xml:space="preserve"> </w:t>
      </w:r>
      <w:proofErr w:type="spellStart"/>
      <w:r>
        <w:t>glawbt</w:t>
      </w:r>
      <w:proofErr w:type="spellEnd"/>
      <w:r>
        <w:t xml:space="preserve">. </w:t>
      </w:r>
    </w:p>
    <w:p w14:paraId="231BB196" w14:textId="77777777" w:rsidR="003F4562" w:rsidRDefault="003F4562" w:rsidP="003F4562">
      <w:pPr>
        <w:pStyle w:val="StandardWeb"/>
      </w:pPr>
      <w:r>
        <w:t xml:space="preserve">Das </w:t>
      </w:r>
      <w:proofErr w:type="spellStart"/>
      <w:r>
        <w:t>zeychen</w:t>
      </w:r>
      <w:proofErr w:type="spellEnd"/>
      <w:r>
        <w:t xml:space="preserve"> aber/ das ist/ das Sacrament/ </w:t>
      </w:r>
      <w:proofErr w:type="spellStart"/>
      <w:r>
        <w:t>seynes</w:t>
      </w:r>
      <w:proofErr w:type="spellEnd"/>
      <w:r>
        <w:t xml:space="preserve"> </w:t>
      </w:r>
      <w:proofErr w:type="spellStart"/>
      <w:r>
        <w:t>fleysch</w:t>
      </w:r>
      <w:proofErr w:type="spellEnd"/>
      <w:r>
        <w:t xml:space="preserve"> </w:t>
      </w:r>
      <w:proofErr w:type="spellStart"/>
      <w:r>
        <w:t>vnd</w:t>
      </w:r>
      <w:proofErr w:type="spellEnd"/>
      <w:r>
        <w:t xml:space="preserve"> </w:t>
      </w:r>
      <w:proofErr w:type="spellStart"/>
      <w:r>
        <w:t>bluts</w:t>
      </w:r>
      <w:proofErr w:type="spellEnd"/>
      <w:r>
        <w:t xml:space="preserve"> hat Christus nicht zusehen geben (will </w:t>
      </w:r>
      <w:proofErr w:type="spellStart"/>
      <w:r>
        <w:t>geschweygen</w:t>
      </w:r>
      <w:proofErr w:type="spellEnd"/>
      <w:r>
        <w:t xml:space="preserve">/ das man das Sacrament nicht hören </w:t>
      </w:r>
      <w:proofErr w:type="spellStart"/>
      <w:r>
        <w:t>kan</w:t>
      </w:r>
      <w:proofErr w:type="spellEnd"/>
      <w:r>
        <w:t xml:space="preserve">/ sondern </w:t>
      </w:r>
      <w:proofErr w:type="spellStart"/>
      <w:r>
        <w:t>alleyn</w:t>
      </w:r>
      <w:proofErr w:type="spellEnd"/>
      <w:r>
        <w:t xml:space="preserve"> die predig </w:t>
      </w:r>
      <w:proofErr w:type="spellStart"/>
      <w:r>
        <w:t>dauon</w:t>
      </w:r>
      <w:proofErr w:type="spellEnd"/>
      <w:r>
        <w:t xml:space="preserve">) Sondern hats </w:t>
      </w:r>
      <w:proofErr w:type="spellStart"/>
      <w:r>
        <w:t>vns</w:t>
      </w:r>
      <w:proofErr w:type="spellEnd"/>
      <w:r>
        <w:t xml:space="preserve"> gegeben zu essen </w:t>
      </w:r>
      <w:proofErr w:type="spellStart"/>
      <w:r>
        <w:t>vnd</w:t>
      </w:r>
      <w:proofErr w:type="spellEnd"/>
      <w:r>
        <w:t xml:space="preserve"> zu </w:t>
      </w:r>
      <w:proofErr w:type="spellStart"/>
      <w:r>
        <w:t>trincken</w:t>
      </w:r>
      <w:proofErr w:type="spellEnd"/>
      <w:r>
        <w:t xml:space="preserve">. </w:t>
      </w:r>
    </w:p>
    <w:p w14:paraId="78788DC6" w14:textId="77777777" w:rsidR="003F4562" w:rsidRDefault="003F4562" w:rsidP="003F4562">
      <w:pPr>
        <w:pStyle w:val="StandardWeb"/>
      </w:pPr>
      <w:r>
        <w:t xml:space="preserve">Derhalben ist es </w:t>
      </w:r>
      <w:proofErr w:type="spellStart"/>
      <w:r>
        <w:t>keyn</w:t>
      </w:r>
      <w:proofErr w:type="spellEnd"/>
      <w:r>
        <w:t xml:space="preserve"> </w:t>
      </w:r>
      <w:proofErr w:type="spellStart"/>
      <w:r>
        <w:t>gedenck</w:t>
      </w:r>
      <w:proofErr w:type="spellEnd"/>
      <w:r>
        <w:t xml:space="preserve"> </w:t>
      </w:r>
      <w:proofErr w:type="spellStart"/>
      <w:r>
        <w:t>zeychen</w:t>
      </w:r>
      <w:proofErr w:type="spellEnd"/>
      <w:r>
        <w:t xml:space="preserve">/ wenn du es </w:t>
      </w:r>
      <w:proofErr w:type="spellStart"/>
      <w:r>
        <w:t>sihest</w:t>
      </w:r>
      <w:proofErr w:type="spellEnd"/>
      <w:r>
        <w:t xml:space="preserve">/ sondern wenn du es issest </w:t>
      </w:r>
      <w:proofErr w:type="spellStart"/>
      <w:r>
        <w:t>vnd</w:t>
      </w:r>
      <w:proofErr w:type="spellEnd"/>
      <w:r>
        <w:t xml:space="preserve"> </w:t>
      </w:r>
      <w:proofErr w:type="spellStart"/>
      <w:r>
        <w:t>trinckest</w:t>
      </w:r>
      <w:proofErr w:type="spellEnd"/>
      <w:r>
        <w:t xml:space="preserve">. </w:t>
      </w:r>
    </w:p>
    <w:p w14:paraId="43E3CD4E" w14:textId="77777777" w:rsidR="003F4562" w:rsidRDefault="003F4562" w:rsidP="003F4562">
      <w:pPr>
        <w:pStyle w:val="StandardWeb"/>
      </w:pPr>
      <w:r>
        <w:t xml:space="preserve">Denn Christus sagt/ So </w:t>
      </w:r>
      <w:proofErr w:type="spellStart"/>
      <w:r>
        <w:t>offt</w:t>
      </w:r>
      <w:proofErr w:type="spellEnd"/>
      <w:r>
        <w:t xml:space="preserve"> </w:t>
      </w:r>
      <w:proofErr w:type="spellStart"/>
      <w:r>
        <w:t>yhrs</w:t>
      </w:r>
      <w:proofErr w:type="spellEnd"/>
      <w:r>
        <w:t xml:space="preserve"> esset </w:t>
      </w:r>
      <w:proofErr w:type="spellStart"/>
      <w:r>
        <w:t>vnd</w:t>
      </w:r>
      <w:proofErr w:type="spellEnd"/>
      <w:r>
        <w:t xml:space="preserve"> </w:t>
      </w:r>
      <w:proofErr w:type="spellStart"/>
      <w:r>
        <w:t>trincket</w:t>
      </w:r>
      <w:proofErr w:type="spellEnd"/>
      <w:r>
        <w:t xml:space="preserve"> so thuts zu </w:t>
      </w:r>
      <w:proofErr w:type="spellStart"/>
      <w:r>
        <w:t>meynem</w:t>
      </w:r>
      <w:proofErr w:type="spellEnd"/>
      <w:r>
        <w:t xml:space="preserve"> </w:t>
      </w:r>
      <w:proofErr w:type="spellStart"/>
      <w:r>
        <w:t>gedechtnis</w:t>
      </w:r>
      <w:proofErr w:type="spellEnd"/>
      <w:r>
        <w:t xml:space="preserve">. </w:t>
      </w:r>
    </w:p>
    <w:p w14:paraId="1548043A" w14:textId="77777777" w:rsidR="003F4562" w:rsidRDefault="003F4562" w:rsidP="003F4562">
      <w:pPr>
        <w:pStyle w:val="StandardWeb"/>
      </w:pPr>
      <w:proofErr w:type="spellStart"/>
      <w:r>
        <w:t>Begerestu</w:t>
      </w:r>
      <w:proofErr w:type="spellEnd"/>
      <w:r>
        <w:t xml:space="preserve"> </w:t>
      </w:r>
      <w:proofErr w:type="spellStart"/>
      <w:r>
        <w:t>dises</w:t>
      </w:r>
      <w:proofErr w:type="spellEnd"/>
      <w:r>
        <w:t xml:space="preserve"> </w:t>
      </w:r>
      <w:proofErr w:type="spellStart"/>
      <w:r>
        <w:t>gedenck</w:t>
      </w:r>
      <w:proofErr w:type="spellEnd"/>
      <w:r>
        <w:t xml:space="preserve"> </w:t>
      </w:r>
      <w:proofErr w:type="spellStart"/>
      <w:r>
        <w:t>zeychens</w:t>
      </w:r>
      <w:proofErr w:type="spellEnd"/>
      <w:r>
        <w:t xml:space="preserve"> von </w:t>
      </w:r>
      <w:proofErr w:type="spellStart"/>
      <w:r>
        <w:t>hertzen</w:t>
      </w:r>
      <w:proofErr w:type="spellEnd"/>
      <w:r>
        <w:t xml:space="preserve"> </w:t>
      </w:r>
      <w:proofErr w:type="spellStart"/>
      <w:r>
        <w:t>teglich</w:t>
      </w:r>
      <w:proofErr w:type="spellEnd"/>
      <w:r>
        <w:t xml:space="preserve">/ iss </w:t>
      </w:r>
      <w:proofErr w:type="spellStart"/>
      <w:r>
        <w:t>vnd</w:t>
      </w:r>
      <w:proofErr w:type="spellEnd"/>
      <w:r>
        <w:t xml:space="preserve"> </w:t>
      </w:r>
      <w:proofErr w:type="spellStart"/>
      <w:r>
        <w:t>trinck</w:t>
      </w:r>
      <w:proofErr w:type="spellEnd"/>
      <w:r>
        <w:t xml:space="preserve"> es </w:t>
      </w:r>
      <w:proofErr w:type="spellStart"/>
      <w:r>
        <w:t>teglich</w:t>
      </w:r>
      <w:proofErr w:type="spellEnd"/>
      <w:r>
        <w:t xml:space="preserve">/ </w:t>
      </w:r>
      <w:proofErr w:type="spellStart"/>
      <w:r>
        <w:t>vnd</w:t>
      </w:r>
      <w:proofErr w:type="spellEnd"/>
      <w:r>
        <w:t xml:space="preserve"> </w:t>
      </w:r>
      <w:proofErr w:type="spellStart"/>
      <w:r>
        <w:t>befilh</w:t>
      </w:r>
      <w:proofErr w:type="spellEnd"/>
      <w:r>
        <w:t xml:space="preserve"> die </w:t>
      </w:r>
      <w:proofErr w:type="spellStart"/>
      <w:r>
        <w:t>sach</w:t>
      </w:r>
      <w:proofErr w:type="spellEnd"/>
      <w:r>
        <w:t xml:space="preserve"> </w:t>
      </w:r>
      <w:proofErr w:type="spellStart"/>
      <w:r>
        <w:t>keynem</w:t>
      </w:r>
      <w:proofErr w:type="spellEnd"/>
      <w:r>
        <w:t xml:space="preserve"> andern </w:t>
      </w:r>
      <w:proofErr w:type="spellStart"/>
      <w:r>
        <w:t>fur</w:t>
      </w:r>
      <w:proofErr w:type="spellEnd"/>
      <w:r>
        <w:t xml:space="preserve"> dich zu essen/ </w:t>
      </w:r>
      <w:proofErr w:type="spellStart"/>
      <w:r>
        <w:t>vnd</w:t>
      </w:r>
      <w:proofErr w:type="spellEnd"/>
      <w:r>
        <w:t xml:space="preserve"> zu </w:t>
      </w:r>
      <w:proofErr w:type="spellStart"/>
      <w:r>
        <w:t>trincken</w:t>
      </w:r>
      <w:proofErr w:type="spellEnd"/>
      <w:r>
        <w:t xml:space="preserve">/ So </w:t>
      </w:r>
      <w:proofErr w:type="spellStart"/>
      <w:r>
        <w:t>wurdestu</w:t>
      </w:r>
      <w:proofErr w:type="spellEnd"/>
      <w:r>
        <w:t xml:space="preserve"> nach Christus </w:t>
      </w:r>
      <w:proofErr w:type="spellStart"/>
      <w:r>
        <w:t>aussatzung</w:t>
      </w:r>
      <w:proofErr w:type="spellEnd"/>
      <w:r>
        <w:t xml:space="preserve"> thun. </w:t>
      </w:r>
    </w:p>
    <w:p w14:paraId="06D6E536" w14:textId="77777777" w:rsidR="003F4562" w:rsidRDefault="003F4562" w:rsidP="003F4562">
      <w:pPr>
        <w:pStyle w:val="StandardWeb"/>
      </w:pPr>
      <w:r>
        <w:t xml:space="preserve">Du </w:t>
      </w:r>
      <w:proofErr w:type="spellStart"/>
      <w:r>
        <w:t>solt</w:t>
      </w:r>
      <w:proofErr w:type="spellEnd"/>
      <w:r>
        <w:t xml:space="preserve"> es aber nicht essen noch </w:t>
      </w:r>
      <w:proofErr w:type="spellStart"/>
      <w:r>
        <w:t>trincken</w:t>
      </w:r>
      <w:proofErr w:type="spellEnd"/>
      <w:r>
        <w:t xml:space="preserve">/ es </w:t>
      </w:r>
      <w:proofErr w:type="spellStart"/>
      <w:r>
        <w:t>werd</w:t>
      </w:r>
      <w:proofErr w:type="spellEnd"/>
      <w:r>
        <w:t xml:space="preserve"> denn darneben gepredigt die </w:t>
      </w:r>
      <w:proofErr w:type="spellStart"/>
      <w:r>
        <w:t>vergebung</w:t>
      </w:r>
      <w:proofErr w:type="spellEnd"/>
      <w:r>
        <w:t xml:space="preserve"> der </w:t>
      </w:r>
      <w:proofErr w:type="spellStart"/>
      <w:r>
        <w:t>sunde</w:t>
      </w:r>
      <w:proofErr w:type="spellEnd"/>
      <w:r>
        <w:t xml:space="preserve">/ </w:t>
      </w:r>
      <w:proofErr w:type="spellStart"/>
      <w:r>
        <w:t>vnd</w:t>
      </w:r>
      <w:proofErr w:type="spellEnd"/>
      <w:r>
        <w:t xml:space="preserve"> das Christus </w:t>
      </w:r>
      <w:proofErr w:type="spellStart"/>
      <w:r>
        <w:t>fur</w:t>
      </w:r>
      <w:proofErr w:type="spellEnd"/>
      <w:r>
        <w:t xml:space="preserve"> </w:t>
      </w:r>
      <w:proofErr w:type="spellStart"/>
      <w:r>
        <w:t>vnsere</w:t>
      </w:r>
      <w:proofErr w:type="spellEnd"/>
      <w:r>
        <w:t xml:space="preserve"> </w:t>
      </w:r>
      <w:proofErr w:type="spellStart"/>
      <w:r>
        <w:t>sunde</w:t>
      </w:r>
      <w:proofErr w:type="spellEnd"/>
      <w:r>
        <w:t xml:space="preserve"> am Creutz gnug gethan hab. </w:t>
      </w:r>
    </w:p>
    <w:p w14:paraId="7D240EAC" w14:textId="77777777" w:rsidR="003F4562" w:rsidRDefault="003F4562" w:rsidP="003F4562">
      <w:pPr>
        <w:pStyle w:val="StandardWeb"/>
      </w:pPr>
      <w:r>
        <w:t xml:space="preserve">Denn </w:t>
      </w:r>
      <w:proofErr w:type="spellStart"/>
      <w:r>
        <w:t>dis</w:t>
      </w:r>
      <w:proofErr w:type="spellEnd"/>
      <w:r>
        <w:t xml:space="preserve"> Sacrament ist </w:t>
      </w:r>
      <w:proofErr w:type="spellStart"/>
      <w:r>
        <w:t>eyn</w:t>
      </w:r>
      <w:proofErr w:type="spellEnd"/>
      <w:r>
        <w:t xml:space="preserve"> </w:t>
      </w:r>
      <w:proofErr w:type="spellStart"/>
      <w:r>
        <w:t>losung</w:t>
      </w:r>
      <w:proofErr w:type="spellEnd"/>
      <w:r>
        <w:t xml:space="preserve"> </w:t>
      </w:r>
      <w:proofErr w:type="spellStart"/>
      <w:r>
        <w:t>vnd</w:t>
      </w:r>
      <w:proofErr w:type="spellEnd"/>
      <w:r>
        <w:t xml:space="preserve"> </w:t>
      </w:r>
      <w:proofErr w:type="spellStart"/>
      <w:r>
        <w:t>zeychen</w:t>
      </w:r>
      <w:proofErr w:type="spellEnd"/>
      <w:r>
        <w:t xml:space="preserve"> des </w:t>
      </w:r>
      <w:proofErr w:type="spellStart"/>
      <w:r>
        <w:t>gantzen</w:t>
      </w:r>
      <w:proofErr w:type="spellEnd"/>
      <w:r>
        <w:t xml:space="preserve"> </w:t>
      </w:r>
      <w:proofErr w:type="spellStart"/>
      <w:r>
        <w:t>Euangelion</w:t>
      </w:r>
      <w:proofErr w:type="spellEnd"/>
      <w:r>
        <w:t xml:space="preserve">/ wenn so du es issest </w:t>
      </w:r>
      <w:proofErr w:type="spellStart"/>
      <w:r>
        <w:t>vnd</w:t>
      </w:r>
      <w:proofErr w:type="spellEnd"/>
      <w:r>
        <w:t xml:space="preserve"> </w:t>
      </w:r>
      <w:proofErr w:type="spellStart"/>
      <w:r>
        <w:t>trinckest</w:t>
      </w:r>
      <w:proofErr w:type="spellEnd"/>
      <w:r>
        <w:t xml:space="preserve">/ so </w:t>
      </w:r>
      <w:proofErr w:type="spellStart"/>
      <w:r>
        <w:t>betrachtestu</w:t>
      </w:r>
      <w:proofErr w:type="spellEnd"/>
      <w:r>
        <w:t xml:space="preserve">/ das Christus </w:t>
      </w:r>
      <w:proofErr w:type="spellStart"/>
      <w:r>
        <w:t>leyb</w:t>
      </w:r>
      <w:proofErr w:type="spellEnd"/>
      <w:r>
        <w:t xml:space="preserve"> </w:t>
      </w:r>
      <w:proofErr w:type="spellStart"/>
      <w:r>
        <w:t>fur</w:t>
      </w:r>
      <w:proofErr w:type="spellEnd"/>
      <w:r>
        <w:t xml:space="preserve"> dich dar geben/ </w:t>
      </w:r>
      <w:proofErr w:type="spellStart"/>
      <w:r>
        <w:t>vnd</w:t>
      </w:r>
      <w:proofErr w:type="spellEnd"/>
      <w:r>
        <w:t xml:space="preserve"> seyn </w:t>
      </w:r>
      <w:proofErr w:type="spellStart"/>
      <w:r>
        <w:t>blut</w:t>
      </w:r>
      <w:proofErr w:type="spellEnd"/>
      <w:r>
        <w:t xml:space="preserve"> </w:t>
      </w:r>
      <w:proofErr w:type="spellStart"/>
      <w:r>
        <w:t>fur</w:t>
      </w:r>
      <w:proofErr w:type="spellEnd"/>
      <w:r>
        <w:t xml:space="preserve"> dich vergossen ist/ am Creutz zur </w:t>
      </w:r>
      <w:proofErr w:type="spellStart"/>
      <w:r>
        <w:t>vergebung</w:t>
      </w:r>
      <w:proofErr w:type="spellEnd"/>
      <w:r>
        <w:t xml:space="preserve"> der </w:t>
      </w:r>
      <w:proofErr w:type="spellStart"/>
      <w:r>
        <w:t>sunde</w:t>
      </w:r>
      <w:proofErr w:type="spellEnd"/>
      <w:r>
        <w:t xml:space="preserve">. </w:t>
      </w:r>
    </w:p>
    <w:p w14:paraId="6B53D651" w14:textId="77777777" w:rsidR="003F4562" w:rsidRDefault="003F4562" w:rsidP="003F4562">
      <w:pPr>
        <w:pStyle w:val="StandardWeb"/>
      </w:pPr>
      <w:r>
        <w:t xml:space="preserve">Damit </w:t>
      </w:r>
      <w:proofErr w:type="spellStart"/>
      <w:r>
        <w:t>hynfelt</w:t>
      </w:r>
      <w:proofErr w:type="spellEnd"/>
      <w:r>
        <w:t xml:space="preserve"> alle </w:t>
      </w:r>
      <w:proofErr w:type="spellStart"/>
      <w:r>
        <w:t>Bepstliche</w:t>
      </w:r>
      <w:proofErr w:type="spellEnd"/>
      <w:r>
        <w:t xml:space="preserve"> </w:t>
      </w:r>
      <w:proofErr w:type="spellStart"/>
      <w:r>
        <w:t>gnugthuung</w:t>
      </w:r>
      <w:proofErr w:type="spellEnd"/>
      <w:r>
        <w:t xml:space="preserve"> </w:t>
      </w:r>
      <w:proofErr w:type="spellStart"/>
      <w:r>
        <w:t>vnd</w:t>
      </w:r>
      <w:proofErr w:type="spellEnd"/>
      <w:r>
        <w:t xml:space="preserve"> alle menschliche </w:t>
      </w:r>
      <w:proofErr w:type="spellStart"/>
      <w:r>
        <w:t>gerechtickeyt</w:t>
      </w:r>
      <w:proofErr w:type="spellEnd"/>
      <w:r>
        <w:t xml:space="preserve"> </w:t>
      </w:r>
      <w:proofErr w:type="spellStart"/>
      <w:r>
        <w:t>zusampt</w:t>
      </w:r>
      <w:proofErr w:type="spellEnd"/>
      <w:r>
        <w:t xml:space="preserve"> allen verderblichen </w:t>
      </w:r>
      <w:proofErr w:type="spellStart"/>
      <w:r>
        <w:t>secten</w:t>
      </w:r>
      <w:proofErr w:type="spellEnd"/>
      <w:r>
        <w:t xml:space="preserve">. </w:t>
      </w:r>
    </w:p>
    <w:p w14:paraId="0A51C8C1" w14:textId="77777777" w:rsidR="003F4562" w:rsidRDefault="003F4562" w:rsidP="003F4562">
      <w:pPr>
        <w:pStyle w:val="StandardWeb"/>
      </w:pPr>
      <w:r>
        <w:t xml:space="preserve">Denn so du nicht dem </w:t>
      </w:r>
      <w:proofErr w:type="spellStart"/>
      <w:r>
        <w:t>herrn</w:t>
      </w:r>
      <w:proofErr w:type="spellEnd"/>
      <w:r>
        <w:t xml:space="preserve"> Christo alle </w:t>
      </w:r>
      <w:proofErr w:type="spellStart"/>
      <w:r>
        <w:t>gerechtickeyt</w:t>
      </w:r>
      <w:proofErr w:type="spellEnd"/>
      <w:r>
        <w:t xml:space="preserve"> zu </w:t>
      </w:r>
      <w:proofErr w:type="spellStart"/>
      <w:r>
        <w:t>schreybest</w:t>
      </w:r>
      <w:proofErr w:type="spellEnd"/>
      <w:r>
        <w:t xml:space="preserve">/ so </w:t>
      </w:r>
      <w:proofErr w:type="spellStart"/>
      <w:r>
        <w:t>bistu</w:t>
      </w:r>
      <w:proofErr w:type="spellEnd"/>
      <w:r>
        <w:t xml:space="preserve"> </w:t>
      </w:r>
      <w:proofErr w:type="spellStart"/>
      <w:r>
        <w:t>dises</w:t>
      </w:r>
      <w:proofErr w:type="spellEnd"/>
      <w:r>
        <w:t xml:space="preserve"> Sacraments </w:t>
      </w:r>
      <w:proofErr w:type="spellStart"/>
      <w:r>
        <w:t>vnwirdig</w:t>
      </w:r>
      <w:proofErr w:type="spellEnd"/>
      <w:r>
        <w:t xml:space="preserve">. </w:t>
      </w:r>
    </w:p>
    <w:p w14:paraId="7E8F5A2B" w14:textId="77777777" w:rsidR="003F4562" w:rsidRDefault="003F4562" w:rsidP="003F4562">
      <w:pPr>
        <w:pStyle w:val="StandardWeb"/>
      </w:pPr>
      <w:r>
        <w:t xml:space="preserve">Das ist eben das/ so S. Paul sagt/ so </w:t>
      </w:r>
      <w:proofErr w:type="spellStart"/>
      <w:r>
        <w:t>werd</w:t>
      </w:r>
      <w:proofErr w:type="spellEnd"/>
      <w:r>
        <w:t xml:space="preserve"> </w:t>
      </w:r>
      <w:proofErr w:type="spellStart"/>
      <w:r>
        <w:t>yhr</w:t>
      </w:r>
      <w:proofErr w:type="spellEnd"/>
      <w:r>
        <w:t xml:space="preserve"> den todt des </w:t>
      </w:r>
      <w:proofErr w:type="spellStart"/>
      <w:r>
        <w:t>herrn</w:t>
      </w:r>
      <w:proofErr w:type="spellEnd"/>
      <w:r>
        <w:t xml:space="preserve"> </w:t>
      </w:r>
      <w:proofErr w:type="spellStart"/>
      <w:r>
        <w:t>verkundigen</w:t>
      </w:r>
      <w:proofErr w:type="spellEnd"/>
      <w:r>
        <w:t xml:space="preserve">/ bis er </w:t>
      </w:r>
      <w:proofErr w:type="spellStart"/>
      <w:r>
        <w:t>kompt</w:t>
      </w:r>
      <w:proofErr w:type="spellEnd"/>
      <w:r>
        <w:t xml:space="preserve">/ so </w:t>
      </w:r>
      <w:proofErr w:type="spellStart"/>
      <w:r>
        <w:t>offt</w:t>
      </w:r>
      <w:proofErr w:type="spellEnd"/>
      <w:r>
        <w:t xml:space="preserve"> </w:t>
      </w:r>
      <w:proofErr w:type="spellStart"/>
      <w:r>
        <w:t>yhr</w:t>
      </w:r>
      <w:proofErr w:type="spellEnd"/>
      <w:r>
        <w:t xml:space="preserve"> werdet essen </w:t>
      </w:r>
      <w:proofErr w:type="spellStart"/>
      <w:r>
        <w:t>vnd</w:t>
      </w:r>
      <w:proofErr w:type="spellEnd"/>
      <w:r>
        <w:t xml:space="preserve"> </w:t>
      </w:r>
      <w:proofErr w:type="spellStart"/>
      <w:r>
        <w:t>trincken</w:t>
      </w:r>
      <w:proofErr w:type="spellEnd"/>
      <w:r>
        <w:t xml:space="preserve">. </w:t>
      </w:r>
    </w:p>
    <w:p w14:paraId="5C831D74" w14:textId="77777777" w:rsidR="003F4562" w:rsidRDefault="003F4562" w:rsidP="003F4562">
      <w:pPr>
        <w:pStyle w:val="StandardWeb"/>
      </w:pPr>
      <w:proofErr w:type="spellStart"/>
      <w:r>
        <w:t>Darumb</w:t>
      </w:r>
      <w:proofErr w:type="spellEnd"/>
      <w:r>
        <w:t xml:space="preserve"> suchen die </w:t>
      </w:r>
      <w:proofErr w:type="spellStart"/>
      <w:r>
        <w:t>meynes</w:t>
      </w:r>
      <w:proofErr w:type="spellEnd"/>
      <w:r>
        <w:t xml:space="preserve"> achtens </w:t>
      </w:r>
      <w:proofErr w:type="spellStart"/>
      <w:r>
        <w:t>alleyn</w:t>
      </w:r>
      <w:proofErr w:type="spellEnd"/>
      <w:r>
        <w:t xml:space="preserve"> </w:t>
      </w:r>
      <w:proofErr w:type="spellStart"/>
      <w:r>
        <w:t>eyn</w:t>
      </w:r>
      <w:proofErr w:type="spellEnd"/>
      <w:r>
        <w:t xml:space="preserve"> </w:t>
      </w:r>
      <w:proofErr w:type="spellStart"/>
      <w:r>
        <w:t>verblumung</w:t>
      </w:r>
      <w:proofErr w:type="spellEnd"/>
      <w:r>
        <w:t xml:space="preserve"> </w:t>
      </w:r>
      <w:proofErr w:type="spellStart"/>
      <w:r>
        <w:t>yhres</w:t>
      </w:r>
      <w:proofErr w:type="spellEnd"/>
      <w:r>
        <w:t xml:space="preserve"> </w:t>
      </w:r>
      <w:proofErr w:type="spellStart"/>
      <w:r>
        <w:t>Gotlosen</w:t>
      </w:r>
      <w:proofErr w:type="spellEnd"/>
      <w:r>
        <w:t xml:space="preserve"> </w:t>
      </w:r>
      <w:proofErr w:type="spellStart"/>
      <w:r>
        <w:t>wesens</w:t>
      </w:r>
      <w:proofErr w:type="spellEnd"/>
      <w:r>
        <w:t xml:space="preserve">/ die do sagen/ das sie </w:t>
      </w:r>
      <w:proofErr w:type="spellStart"/>
      <w:r>
        <w:t>dises</w:t>
      </w:r>
      <w:proofErr w:type="spellEnd"/>
      <w:r>
        <w:t xml:space="preserve"> Sacraments so </w:t>
      </w:r>
      <w:proofErr w:type="spellStart"/>
      <w:r>
        <w:t>seer</w:t>
      </w:r>
      <w:proofErr w:type="spellEnd"/>
      <w:r>
        <w:t xml:space="preserve"> </w:t>
      </w:r>
      <w:proofErr w:type="spellStart"/>
      <w:r>
        <w:t>begirig</w:t>
      </w:r>
      <w:proofErr w:type="spellEnd"/>
      <w:r>
        <w:t xml:space="preserve"> sind/ </w:t>
      </w:r>
      <w:proofErr w:type="spellStart"/>
      <w:r>
        <w:t>vnd</w:t>
      </w:r>
      <w:proofErr w:type="spellEnd"/>
      <w:r>
        <w:t xml:space="preserve"> wollen seyn doch </w:t>
      </w:r>
      <w:proofErr w:type="spellStart"/>
      <w:r>
        <w:t>mysbrauchen</w:t>
      </w:r>
      <w:proofErr w:type="spellEnd"/>
      <w:r>
        <w:t xml:space="preserve"> wider Christus aus </w:t>
      </w:r>
      <w:proofErr w:type="spellStart"/>
      <w:r>
        <w:t>satzung</w:t>
      </w:r>
      <w:proofErr w:type="spellEnd"/>
      <w:r>
        <w:t xml:space="preserve">/ die des </w:t>
      </w:r>
      <w:proofErr w:type="spellStart"/>
      <w:r>
        <w:t>Euangeliums</w:t>
      </w:r>
      <w:proofErr w:type="spellEnd"/>
      <w:r>
        <w:t xml:space="preserve"> Christi des </w:t>
      </w:r>
      <w:proofErr w:type="spellStart"/>
      <w:r>
        <w:t>zeychen</w:t>
      </w:r>
      <w:proofErr w:type="spellEnd"/>
      <w:r>
        <w:t xml:space="preserve"> des Sacrament ist nicht </w:t>
      </w:r>
      <w:proofErr w:type="spellStart"/>
      <w:r>
        <w:t>eyn</w:t>
      </w:r>
      <w:proofErr w:type="spellEnd"/>
      <w:r>
        <w:t xml:space="preserve"> har achten. </w:t>
      </w:r>
    </w:p>
    <w:p w14:paraId="2D0DD278" w14:textId="77777777" w:rsidR="003F4562" w:rsidRDefault="003F4562" w:rsidP="003F4562">
      <w:pPr>
        <w:pStyle w:val="StandardWeb"/>
      </w:pPr>
      <w:r>
        <w:t xml:space="preserve">Die </w:t>
      </w:r>
      <w:proofErr w:type="spellStart"/>
      <w:r>
        <w:t>Fursten</w:t>
      </w:r>
      <w:proofErr w:type="spellEnd"/>
      <w:r>
        <w:t xml:space="preserve"> </w:t>
      </w:r>
      <w:proofErr w:type="spellStart"/>
      <w:r>
        <w:t>leyden</w:t>
      </w:r>
      <w:proofErr w:type="spellEnd"/>
      <w:r>
        <w:t xml:space="preserve"> die </w:t>
      </w:r>
      <w:proofErr w:type="spellStart"/>
      <w:r>
        <w:t>felscher</w:t>
      </w:r>
      <w:proofErr w:type="spellEnd"/>
      <w:r>
        <w:t xml:space="preserve"> </w:t>
      </w:r>
      <w:proofErr w:type="spellStart"/>
      <w:r>
        <w:t>yhrer</w:t>
      </w:r>
      <w:proofErr w:type="spellEnd"/>
      <w:r>
        <w:t xml:space="preserve"> </w:t>
      </w:r>
      <w:proofErr w:type="spellStart"/>
      <w:r>
        <w:t>brieff</w:t>
      </w:r>
      <w:proofErr w:type="spellEnd"/>
      <w:r>
        <w:t xml:space="preserve"> nicht. </w:t>
      </w:r>
      <w:proofErr w:type="spellStart"/>
      <w:r>
        <w:t>Warumb</w:t>
      </w:r>
      <w:proofErr w:type="spellEnd"/>
      <w:r>
        <w:t xml:space="preserve"> </w:t>
      </w:r>
      <w:proofErr w:type="spellStart"/>
      <w:r>
        <w:t>misfelt</w:t>
      </w:r>
      <w:proofErr w:type="spellEnd"/>
      <w:r>
        <w:t xml:space="preserve"> </w:t>
      </w:r>
      <w:proofErr w:type="spellStart"/>
      <w:r>
        <w:t>vns</w:t>
      </w:r>
      <w:proofErr w:type="spellEnd"/>
      <w:r>
        <w:t xml:space="preserve"> denn die </w:t>
      </w:r>
      <w:proofErr w:type="spellStart"/>
      <w:r>
        <w:t>aussatzung</w:t>
      </w:r>
      <w:proofErr w:type="spellEnd"/>
      <w:r>
        <w:t xml:space="preserve"> Christi. Ja warum wird sie von </w:t>
      </w:r>
      <w:proofErr w:type="spellStart"/>
      <w:r>
        <w:t>vns</w:t>
      </w:r>
      <w:proofErr w:type="spellEnd"/>
      <w:r>
        <w:t xml:space="preserve"> </w:t>
      </w:r>
      <w:proofErr w:type="spellStart"/>
      <w:r>
        <w:t>verkeret</w:t>
      </w:r>
      <w:proofErr w:type="spellEnd"/>
      <w:r>
        <w:t xml:space="preserve"> </w:t>
      </w:r>
      <w:proofErr w:type="spellStart"/>
      <w:r>
        <w:t>vnd</w:t>
      </w:r>
      <w:proofErr w:type="spellEnd"/>
      <w:r>
        <w:t xml:space="preserve"> </w:t>
      </w:r>
      <w:proofErr w:type="spellStart"/>
      <w:r>
        <w:t>vmb</w:t>
      </w:r>
      <w:proofErr w:type="spellEnd"/>
      <w:r>
        <w:t xml:space="preserve"> </w:t>
      </w:r>
      <w:proofErr w:type="spellStart"/>
      <w:r>
        <w:t>gestossen</w:t>
      </w:r>
      <w:proofErr w:type="spellEnd"/>
      <w:r>
        <w:t xml:space="preserve">? Gott sagt </w:t>
      </w:r>
      <w:proofErr w:type="spellStart"/>
      <w:r>
        <w:t>selbs</w:t>
      </w:r>
      <w:proofErr w:type="spellEnd"/>
      <w:r>
        <w:t xml:space="preserve"> </w:t>
      </w:r>
      <w:proofErr w:type="spellStart"/>
      <w:r>
        <w:t>Deuteronomij</w:t>
      </w:r>
      <w:proofErr w:type="spellEnd"/>
      <w:r>
        <w:t xml:space="preserve"> am </w:t>
      </w:r>
      <w:proofErr w:type="spellStart"/>
      <w:r>
        <w:t>achtzehenten</w:t>
      </w:r>
      <w:proofErr w:type="spellEnd"/>
      <w:r>
        <w:t xml:space="preserve"> Capitel/ </w:t>
      </w:r>
      <w:proofErr w:type="spellStart"/>
      <w:r>
        <w:t>Eyn</w:t>
      </w:r>
      <w:proofErr w:type="spellEnd"/>
      <w:r>
        <w:t xml:space="preserve"> </w:t>
      </w:r>
      <w:proofErr w:type="spellStart"/>
      <w:r>
        <w:t>yder</w:t>
      </w:r>
      <w:proofErr w:type="spellEnd"/>
      <w:r>
        <w:t xml:space="preserve"> der </w:t>
      </w:r>
      <w:proofErr w:type="spellStart"/>
      <w:r>
        <w:t>disen</w:t>
      </w:r>
      <w:proofErr w:type="spellEnd"/>
      <w:r>
        <w:t xml:space="preserve"> Propheten Christum nicht </w:t>
      </w:r>
      <w:proofErr w:type="spellStart"/>
      <w:r>
        <w:t>horen</w:t>
      </w:r>
      <w:proofErr w:type="spellEnd"/>
      <w:r>
        <w:t xml:space="preserve"> wird/ an dem will ich mich rechen. </w:t>
      </w:r>
    </w:p>
    <w:p w14:paraId="5BAF27B0" w14:textId="77777777" w:rsidR="003F4562" w:rsidRDefault="003F4562" w:rsidP="003F4562">
      <w:pPr>
        <w:pStyle w:val="berschrift2"/>
        <w:rPr>
          <w:sz w:val="48"/>
          <w:szCs w:val="48"/>
          <w:lang w:eastAsia="de-DE"/>
        </w:rPr>
      </w:pPr>
      <w:r>
        <w:t xml:space="preserve">Des Pommern </w:t>
      </w:r>
      <w:proofErr w:type="spellStart"/>
      <w:r>
        <w:t>bedencken</w:t>
      </w:r>
      <w:proofErr w:type="spellEnd"/>
      <w:r>
        <w:t xml:space="preserve"> wie sich die </w:t>
      </w:r>
      <w:proofErr w:type="spellStart"/>
      <w:r>
        <w:t>Fursten</w:t>
      </w:r>
      <w:proofErr w:type="spellEnd"/>
      <w:r>
        <w:t xml:space="preserve"> </w:t>
      </w:r>
      <w:proofErr w:type="spellStart"/>
      <w:r>
        <w:t>vnd</w:t>
      </w:r>
      <w:proofErr w:type="spellEnd"/>
      <w:r>
        <w:t xml:space="preserve"> Herrn gegen den </w:t>
      </w:r>
      <w:proofErr w:type="spellStart"/>
      <w:r>
        <w:t>vnchristlichen</w:t>
      </w:r>
      <w:proofErr w:type="spellEnd"/>
      <w:r>
        <w:t xml:space="preserve"> </w:t>
      </w:r>
      <w:proofErr w:type="spellStart"/>
      <w:r>
        <w:t>mysbreuchen</w:t>
      </w:r>
      <w:proofErr w:type="spellEnd"/>
      <w:r>
        <w:t xml:space="preserve"> der </w:t>
      </w:r>
      <w:proofErr w:type="spellStart"/>
      <w:r>
        <w:t>kirchen</w:t>
      </w:r>
      <w:proofErr w:type="spellEnd"/>
      <w:r>
        <w:t xml:space="preserve"> halten sollen.</w:t>
      </w:r>
    </w:p>
    <w:p w14:paraId="69927688" w14:textId="77777777" w:rsidR="003F4562" w:rsidRDefault="003F4562" w:rsidP="003F4562">
      <w:pPr>
        <w:pStyle w:val="StandardWeb"/>
      </w:pPr>
      <w:r>
        <w:t xml:space="preserve">1524 </w:t>
      </w:r>
    </w:p>
    <w:p w14:paraId="32DA3951" w14:textId="77777777" w:rsidR="003F4562" w:rsidRDefault="003F4562" w:rsidP="003F4562">
      <w:pPr>
        <w:pStyle w:val="StandardWeb"/>
      </w:pPr>
      <w:r>
        <w:t xml:space="preserve">Wenn die </w:t>
      </w:r>
      <w:proofErr w:type="spellStart"/>
      <w:r>
        <w:t>obrickeyt</w:t>
      </w:r>
      <w:proofErr w:type="spellEnd"/>
      <w:r>
        <w:t xml:space="preserve"> Gottlose </w:t>
      </w:r>
      <w:proofErr w:type="spellStart"/>
      <w:r>
        <w:t>mysbreuch</w:t>
      </w:r>
      <w:proofErr w:type="spellEnd"/>
      <w:r>
        <w:t xml:space="preserve"> </w:t>
      </w:r>
      <w:proofErr w:type="spellStart"/>
      <w:r>
        <w:t>vernemen</w:t>
      </w:r>
      <w:proofErr w:type="spellEnd"/>
      <w:r>
        <w:t xml:space="preserve">/ so </w:t>
      </w:r>
      <w:proofErr w:type="spellStart"/>
      <w:r>
        <w:t>geburt</w:t>
      </w:r>
      <w:proofErr w:type="spellEnd"/>
      <w:r>
        <w:t xml:space="preserve"> </w:t>
      </w:r>
      <w:proofErr w:type="spellStart"/>
      <w:r>
        <w:t>yhn</w:t>
      </w:r>
      <w:proofErr w:type="spellEnd"/>
      <w:r>
        <w:t xml:space="preserve"> darob </w:t>
      </w:r>
      <w:proofErr w:type="spellStart"/>
      <w:r>
        <w:t>zuseyn</w:t>
      </w:r>
      <w:proofErr w:type="spellEnd"/>
      <w:r>
        <w:t xml:space="preserve">/ das Gottes </w:t>
      </w:r>
      <w:proofErr w:type="spellStart"/>
      <w:r>
        <w:t>wort</w:t>
      </w:r>
      <w:proofErr w:type="spellEnd"/>
      <w:r>
        <w:t xml:space="preserve"> geprediget werde/ Damit die andere den </w:t>
      </w:r>
      <w:proofErr w:type="spellStart"/>
      <w:r>
        <w:t>yrthumb</w:t>
      </w:r>
      <w:proofErr w:type="spellEnd"/>
      <w:r>
        <w:t xml:space="preserve"> auch erlernen/ </w:t>
      </w:r>
      <w:proofErr w:type="spellStart"/>
      <w:r>
        <w:t>vnd</w:t>
      </w:r>
      <w:proofErr w:type="spellEnd"/>
      <w:r>
        <w:t xml:space="preserve"> wenn der </w:t>
      </w:r>
      <w:proofErr w:type="spellStart"/>
      <w:r>
        <w:t>yrthumb</w:t>
      </w:r>
      <w:proofErr w:type="spellEnd"/>
      <w:r>
        <w:t xml:space="preserve"> offenbar wird/ so wer es </w:t>
      </w:r>
      <w:proofErr w:type="spellStart"/>
      <w:r>
        <w:t>vnchristlich</w:t>
      </w:r>
      <w:proofErr w:type="spellEnd"/>
      <w:r>
        <w:t xml:space="preserve">/ das man den selben erhalten </w:t>
      </w:r>
      <w:proofErr w:type="spellStart"/>
      <w:r>
        <w:t>solt</w:t>
      </w:r>
      <w:proofErr w:type="spellEnd"/>
      <w:r>
        <w:t xml:space="preserve">/ Damit </w:t>
      </w:r>
      <w:proofErr w:type="spellStart"/>
      <w:r>
        <w:t>dardurch</w:t>
      </w:r>
      <w:proofErr w:type="spellEnd"/>
      <w:r>
        <w:t xml:space="preserve"> nicht wenig </w:t>
      </w:r>
      <w:proofErr w:type="spellStart"/>
      <w:r>
        <w:t>Bebstischen</w:t>
      </w:r>
      <w:proofErr w:type="spellEnd"/>
      <w:r>
        <w:t xml:space="preserve"> </w:t>
      </w:r>
      <w:proofErr w:type="spellStart"/>
      <w:r>
        <w:t>puben</w:t>
      </w:r>
      <w:proofErr w:type="spellEnd"/>
      <w:r>
        <w:t xml:space="preserve"> </w:t>
      </w:r>
      <w:proofErr w:type="spellStart"/>
      <w:r>
        <w:t>eyn</w:t>
      </w:r>
      <w:proofErr w:type="spellEnd"/>
      <w:r>
        <w:t xml:space="preserve"> </w:t>
      </w:r>
      <w:proofErr w:type="spellStart"/>
      <w:r>
        <w:t>ergernis</w:t>
      </w:r>
      <w:proofErr w:type="spellEnd"/>
      <w:r>
        <w:t xml:space="preserve">/ </w:t>
      </w:r>
      <w:proofErr w:type="spellStart"/>
      <w:r>
        <w:t>vnd</w:t>
      </w:r>
      <w:proofErr w:type="spellEnd"/>
      <w:r>
        <w:t xml:space="preserve"> viel </w:t>
      </w:r>
      <w:proofErr w:type="spellStart"/>
      <w:r>
        <w:t>leuten</w:t>
      </w:r>
      <w:proofErr w:type="spellEnd"/>
      <w:r>
        <w:t xml:space="preserve"> </w:t>
      </w:r>
      <w:proofErr w:type="spellStart"/>
      <w:r>
        <w:t>eynfall</w:t>
      </w:r>
      <w:proofErr w:type="spellEnd"/>
      <w:r>
        <w:t xml:space="preserve"> </w:t>
      </w:r>
      <w:proofErr w:type="spellStart"/>
      <w:r>
        <w:t>zugericht</w:t>
      </w:r>
      <w:proofErr w:type="spellEnd"/>
      <w:r>
        <w:t xml:space="preserve"> </w:t>
      </w:r>
      <w:proofErr w:type="spellStart"/>
      <w:r>
        <w:t>werd</w:t>
      </w:r>
      <w:proofErr w:type="spellEnd"/>
      <w:r>
        <w:t xml:space="preserve">. </w:t>
      </w:r>
    </w:p>
    <w:p w14:paraId="78D5A034" w14:textId="77777777" w:rsidR="003F4562" w:rsidRDefault="003F4562" w:rsidP="003F4562">
      <w:pPr>
        <w:pStyle w:val="StandardWeb"/>
      </w:pPr>
      <w:r>
        <w:t xml:space="preserve">Man </w:t>
      </w:r>
      <w:proofErr w:type="spellStart"/>
      <w:r>
        <w:t>bedarff</w:t>
      </w:r>
      <w:proofErr w:type="spellEnd"/>
      <w:r>
        <w:t xml:space="preserve"> darzu auch </w:t>
      </w:r>
      <w:proofErr w:type="spellStart"/>
      <w:r>
        <w:t>keynes</w:t>
      </w:r>
      <w:proofErr w:type="spellEnd"/>
      <w:r>
        <w:t xml:space="preserve"> sonderlichen </w:t>
      </w:r>
      <w:proofErr w:type="spellStart"/>
      <w:r>
        <w:t>worts</w:t>
      </w:r>
      <w:proofErr w:type="spellEnd"/>
      <w:r>
        <w:t xml:space="preserve">/ wenn </w:t>
      </w:r>
      <w:proofErr w:type="spellStart"/>
      <w:r>
        <w:t>meniglich</w:t>
      </w:r>
      <w:proofErr w:type="spellEnd"/>
      <w:r>
        <w:t xml:space="preserve"> Gottes </w:t>
      </w:r>
      <w:proofErr w:type="spellStart"/>
      <w:r>
        <w:t>wort</w:t>
      </w:r>
      <w:proofErr w:type="spellEnd"/>
      <w:r>
        <w:t xml:space="preserve">/ so lang gehöret hat/ das der </w:t>
      </w:r>
      <w:proofErr w:type="spellStart"/>
      <w:r>
        <w:t>grewlich</w:t>
      </w:r>
      <w:proofErr w:type="spellEnd"/>
      <w:r>
        <w:t xml:space="preserve"> </w:t>
      </w:r>
      <w:proofErr w:type="spellStart"/>
      <w:r>
        <w:t>mysbrauch</w:t>
      </w:r>
      <w:proofErr w:type="spellEnd"/>
      <w:r>
        <w:t xml:space="preserve"> </w:t>
      </w:r>
      <w:proofErr w:type="spellStart"/>
      <w:r>
        <w:t>niemant</w:t>
      </w:r>
      <w:proofErr w:type="spellEnd"/>
      <w:r>
        <w:t xml:space="preserve"> verborgen ist. </w:t>
      </w:r>
    </w:p>
    <w:p w14:paraId="366FEB8B" w14:textId="77777777" w:rsidR="003F4562" w:rsidRDefault="003F4562" w:rsidP="003F4562">
      <w:pPr>
        <w:pStyle w:val="StandardWeb"/>
      </w:pPr>
      <w:r>
        <w:t xml:space="preserve">Man </w:t>
      </w:r>
      <w:proofErr w:type="spellStart"/>
      <w:r>
        <w:t>bedarff</w:t>
      </w:r>
      <w:proofErr w:type="spellEnd"/>
      <w:r>
        <w:t xml:space="preserve"> auch </w:t>
      </w:r>
      <w:proofErr w:type="spellStart"/>
      <w:r>
        <w:t>keynes</w:t>
      </w:r>
      <w:proofErr w:type="spellEnd"/>
      <w:r>
        <w:t xml:space="preserve"> </w:t>
      </w:r>
      <w:proofErr w:type="spellStart"/>
      <w:r>
        <w:t>gewalts</w:t>
      </w:r>
      <w:proofErr w:type="spellEnd"/>
      <w:r>
        <w:t xml:space="preserve"> darzu/ wenn </w:t>
      </w:r>
      <w:proofErr w:type="spellStart"/>
      <w:r>
        <w:t>yderman</w:t>
      </w:r>
      <w:proofErr w:type="spellEnd"/>
      <w:r>
        <w:t xml:space="preserve"> den </w:t>
      </w:r>
      <w:proofErr w:type="spellStart"/>
      <w:r>
        <w:t>yrthumb</w:t>
      </w:r>
      <w:proofErr w:type="spellEnd"/>
      <w:r>
        <w:t xml:space="preserve"> </w:t>
      </w:r>
      <w:proofErr w:type="spellStart"/>
      <w:r>
        <w:t>merckt</w:t>
      </w:r>
      <w:proofErr w:type="spellEnd"/>
      <w:r>
        <w:t xml:space="preserve">. </w:t>
      </w:r>
    </w:p>
    <w:p w14:paraId="7EAC08B0" w14:textId="77777777" w:rsidR="003F4562" w:rsidRDefault="003F4562" w:rsidP="003F4562">
      <w:pPr>
        <w:pStyle w:val="StandardWeb"/>
      </w:pPr>
      <w:r>
        <w:t xml:space="preserve">Die </w:t>
      </w:r>
      <w:proofErr w:type="spellStart"/>
      <w:r>
        <w:t>Fursten</w:t>
      </w:r>
      <w:proofErr w:type="spellEnd"/>
      <w:r>
        <w:t xml:space="preserve"> </w:t>
      </w:r>
      <w:proofErr w:type="spellStart"/>
      <w:r>
        <w:t>konnen</w:t>
      </w:r>
      <w:proofErr w:type="spellEnd"/>
      <w:r>
        <w:t xml:space="preserve"> noch </w:t>
      </w:r>
      <w:proofErr w:type="spellStart"/>
      <w:r>
        <w:t>mügen</w:t>
      </w:r>
      <w:proofErr w:type="spellEnd"/>
      <w:r>
        <w:t xml:space="preserve"> sich nicht entschuldigen/ die mit </w:t>
      </w:r>
      <w:proofErr w:type="spellStart"/>
      <w:r>
        <w:t>yhrem</w:t>
      </w:r>
      <w:proofErr w:type="spellEnd"/>
      <w:r>
        <w:t xml:space="preserve"> gut </w:t>
      </w:r>
      <w:proofErr w:type="spellStart"/>
      <w:r>
        <w:t>vnd</w:t>
      </w:r>
      <w:proofErr w:type="spellEnd"/>
      <w:r>
        <w:t xml:space="preserve"> gelt die </w:t>
      </w:r>
      <w:proofErr w:type="spellStart"/>
      <w:r>
        <w:t>vnchristliche</w:t>
      </w:r>
      <w:proofErr w:type="spellEnd"/>
      <w:r>
        <w:t xml:space="preserve"> </w:t>
      </w:r>
      <w:proofErr w:type="spellStart"/>
      <w:r>
        <w:t>mysbreuche</w:t>
      </w:r>
      <w:proofErr w:type="spellEnd"/>
      <w:r>
        <w:t xml:space="preserve"> erhalten/ </w:t>
      </w:r>
      <w:proofErr w:type="spellStart"/>
      <w:r>
        <w:t>Vnd</w:t>
      </w:r>
      <w:proofErr w:type="spellEnd"/>
      <w:r>
        <w:t xml:space="preserve"> wenn </w:t>
      </w:r>
      <w:proofErr w:type="spellStart"/>
      <w:r>
        <w:t>gleych</w:t>
      </w:r>
      <w:proofErr w:type="spellEnd"/>
      <w:r>
        <w:t xml:space="preserve"> die </w:t>
      </w:r>
      <w:proofErr w:type="spellStart"/>
      <w:r>
        <w:t>Fursten</w:t>
      </w:r>
      <w:proofErr w:type="spellEnd"/>
      <w:r>
        <w:t xml:space="preserve"> </w:t>
      </w:r>
      <w:proofErr w:type="spellStart"/>
      <w:r>
        <w:t>vnd</w:t>
      </w:r>
      <w:proofErr w:type="spellEnd"/>
      <w:r>
        <w:t xml:space="preserve"> </w:t>
      </w:r>
      <w:proofErr w:type="spellStart"/>
      <w:r>
        <w:t>hern</w:t>
      </w:r>
      <w:proofErr w:type="spellEnd"/>
      <w:r>
        <w:t xml:space="preserve"> aus Christlichem </w:t>
      </w:r>
      <w:proofErr w:type="spellStart"/>
      <w:r>
        <w:t>gemüt</w:t>
      </w:r>
      <w:proofErr w:type="spellEnd"/>
      <w:r>
        <w:t xml:space="preserve"> den aus </w:t>
      </w:r>
      <w:proofErr w:type="spellStart"/>
      <w:r>
        <w:t>gnaden</w:t>
      </w:r>
      <w:proofErr w:type="spellEnd"/>
      <w:r>
        <w:t xml:space="preserve"> die </w:t>
      </w:r>
      <w:proofErr w:type="spellStart"/>
      <w:r>
        <w:t>zyns</w:t>
      </w:r>
      <w:proofErr w:type="spellEnd"/>
      <w:r>
        <w:t xml:space="preserve"> </w:t>
      </w:r>
      <w:proofErr w:type="spellStart"/>
      <w:r>
        <w:t>vnd</w:t>
      </w:r>
      <w:proofErr w:type="spellEnd"/>
      <w:r>
        <w:t xml:space="preserve"> </w:t>
      </w:r>
      <w:proofErr w:type="spellStart"/>
      <w:r>
        <w:t>rendt</w:t>
      </w:r>
      <w:proofErr w:type="spellEnd"/>
      <w:r>
        <w:t xml:space="preserve"> wollen folgen lassen/ die nicht haben </w:t>
      </w:r>
      <w:proofErr w:type="spellStart"/>
      <w:r>
        <w:t>handtwerck</w:t>
      </w:r>
      <w:proofErr w:type="spellEnd"/>
      <w:r>
        <w:t xml:space="preserve"> gelernet/ so sollen sie </w:t>
      </w:r>
      <w:proofErr w:type="spellStart"/>
      <w:r>
        <w:t>demnoch</w:t>
      </w:r>
      <w:proofErr w:type="spellEnd"/>
      <w:r>
        <w:t xml:space="preserve">/ </w:t>
      </w:r>
      <w:proofErr w:type="spellStart"/>
      <w:r>
        <w:t>yhn</w:t>
      </w:r>
      <w:proofErr w:type="spellEnd"/>
      <w:r>
        <w:t xml:space="preserve"> darneben </w:t>
      </w:r>
      <w:proofErr w:type="spellStart"/>
      <w:r>
        <w:t>anzeygen</w:t>
      </w:r>
      <w:proofErr w:type="spellEnd"/>
      <w:r>
        <w:t xml:space="preserve">/ das sie </w:t>
      </w:r>
      <w:proofErr w:type="spellStart"/>
      <w:r>
        <w:t>yhr</w:t>
      </w:r>
      <w:proofErr w:type="spellEnd"/>
      <w:r>
        <w:t xml:space="preserve"> </w:t>
      </w:r>
      <w:proofErr w:type="spellStart"/>
      <w:r>
        <w:t>gotlos</w:t>
      </w:r>
      <w:proofErr w:type="spellEnd"/>
      <w:r>
        <w:t xml:space="preserve"> wesen </w:t>
      </w:r>
      <w:proofErr w:type="spellStart"/>
      <w:r>
        <w:t>lenger</w:t>
      </w:r>
      <w:proofErr w:type="spellEnd"/>
      <w:r>
        <w:t xml:space="preserve"> nicht wollen </w:t>
      </w:r>
      <w:proofErr w:type="spellStart"/>
      <w:r>
        <w:t>handthaben</w:t>
      </w:r>
      <w:proofErr w:type="spellEnd"/>
      <w:r>
        <w:t xml:space="preserve">/ Denn eben wie </w:t>
      </w:r>
      <w:proofErr w:type="spellStart"/>
      <w:r>
        <w:t>yhn</w:t>
      </w:r>
      <w:proofErr w:type="spellEnd"/>
      <w:r>
        <w:t xml:space="preserve"> </w:t>
      </w:r>
      <w:proofErr w:type="spellStart"/>
      <w:r>
        <w:t>verzeyten</w:t>
      </w:r>
      <w:proofErr w:type="spellEnd"/>
      <w:r>
        <w:t xml:space="preserve"> bey den </w:t>
      </w:r>
      <w:proofErr w:type="spellStart"/>
      <w:r>
        <w:t>kindern</w:t>
      </w:r>
      <w:proofErr w:type="spellEnd"/>
      <w:r>
        <w:t xml:space="preserve"> von </w:t>
      </w:r>
      <w:proofErr w:type="spellStart"/>
      <w:r>
        <w:t>Ihrael</w:t>
      </w:r>
      <w:proofErr w:type="spellEnd"/>
      <w:r>
        <w:t xml:space="preserve">/ also halten sich auch itzt die </w:t>
      </w:r>
      <w:proofErr w:type="spellStart"/>
      <w:r>
        <w:t>vnterthanen</w:t>
      </w:r>
      <w:proofErr w:type="spellEnd"/>
      <w:r>
        <w:t xml:space="preserve"> nach den </w:t>
      </w:r>
      <w:proofErr w:type="spellStart"/>
      <w:r>
        <w:t>Fursten</w:t>
      </w:r>
      <w:proofErr w:type="spellEnd"/>
      <w:r>
        <w:t xml:space="preserve">. </w:t>
      </w:r>
    </w:p>
    <w:p w14:paraId="28D635EF" w14:textId="77777777" w:rsidR="003F4562" w:rsidRDefault="003F4562" w:rsidP="003F4562">
      <w:pPr>
        <w:pStyle w:val="StandardWeb"/>
      </w:pPr>
      <w:proofErr w:type="spellStart"/>
      <w:r>
        <w:t>Vnter</w:t>
      </w:r>
      <w:proofErr w:type="spellEnd"/>
      <w:r>
        <w:t xml:space="preserve"> </w:t>
      </w:r>
      <w:proofErr w:type="spellStart"/>
      <w:r>
        <w:t>Gotforchtigen</w:t>
      </w:r>
      <w:proofErr w:type="spellEnd"/>
      <w:r>
        <w:t xml:space="preserve"> Fürsten sind auch </w:t>
      </w:r>
      <w:proofErr w:type="spellStart"/>
      <w:r>
        <w:t>Gottforchtige</w:t>
      </w:r>
      <w:proofErr w:type="spellEnd"/>
      <w:r>
        <w:t xml:space="preserve"> </w:t>
      </w:r>
      <w:proofErr w:type="spellStart"/>
      <w:r>
        <w:t>priester</w:t>
      </w:r>
      <w:proofErr w:type="spellEnd"/>
      <w:r>
        <w:t xml:space="preserve"> </w:t>
      </w:r>
      <w:proofErr w:type="spellStart"/>
      <w:r>
        <w:t>vnd</w:t>
      </w:r>
      <w:proofErr w:type="spellEnd"/>
      <w:r>
        <w:t xml:space="preserve"> </w:t>
      </w:r>
      <w:proofErr w:type="spellStart"/>
      <w:r>
        <w:t>völcker</w:t>
      </w:r>
      <w:proofErr w:type="spellEnd"/>
      <w:r>
        <w:t xml:space="preserve"> gewest/ </w:t>
      </w:r>
      <w:proofErr w:type="spellStart"/>
      <w:r>
        <w:t>Vnter</w:t>
      </w:r>
      <w:proofErr w:type="spellEnd"/>
      <w:r>
        <w:t xml:space="preserve"> </w:t>
      </w:r>
      <w:proofErr w:type="spellStart"/>
      <w:r>
        <w:t>vngotforchtigen</w:t>
      </w:r>
      <w:proofErr w:type="spellEnd"/>
      <w:r>
        <w:t xml:space="preserve">/ </w:t>
      </w:r>
      <w:proofErr w:type="spellStart"/>
      <w:r>
        <w:t>vngotforchtige</w:t>
      </w:r>
      <w:proofErr w:type="spellEnd"/>
      <w:r>
        <w:t xml:space="preserve">/ </w:t>
      </w:r>
      <w:proofErr w:type="spellStart"/>
      <w:r>
        <w:t>Vnd</w:t>
      </w:r>
      <w:proofErr w:type="spellEnd"/>
      <w:r>
        <w:t xml:space="preserve"> wie </w:t>
      </w:r>
      <w:proofErr w:type="spellStart"/>
      <w:r>
        <w:t>Got</w:t>
      </w:r>
      <w:proofErr w:type="spellEnd"/>
      <w:r>
        <w:t xml:space="preserve"> mit den gottseligen </w:t>
      </w:r>
      <w:proofErr w:type="spellStart"/>
      <w:r>
        <w:t>vnd</w:t>
      </w:r>
      <w:proofErr w:type="spellEnd"/>
      <w:r>
        <w:t xml:space="preserve"> </w:t>
      </w:r>
      <w:proofErr w:type="spellStart"/>
      <w:r>
        <w:t>Gotlosen</w:t>
      </w:r>
      <w:proofErr w:type="spellEnd"/>
      <w:r>
        <w:t xml:space="preserve"> </w:t>
      </w:r>
      <w:proofErr w:type="spellStart"/>
      <w:r>
        <w:t>konygen</w:t>
      </w:r>
      <w:proofErr w:type="spellEnd"/>
      <w:r>
        <w:t xml:space="preserve"> </w:t>
      </w:r>
      <w:proofErr w:type="spellStart"/>
      <w:r>
        <w:t>vmbgangen</w:t>
      </w:r>
      <w:proofErr w:type="spellEnd"/>
      <w:r>
        <w:t xml:space="preserve"> ist/ das </w:t>
      </w:r>
      <w:proofErr w:type="spellStart"/>
      <w:r>
        <w:t>zeygt</w:t>
      </w:r>
      <w:proofErr w:type="spellEnd"/>
      <w:r>
        <w:t xml:space="preserve"> die </w:t>
      </w:r>
      <w:proofErr w:type="spellStart"/>
      <w:r>
        <w:t>heylig</w:t>
      </w:r>
      <w:proofErr w:type="spellEnd"/>
      <w:r>
        <w:t xml:space="preserve"> </w:t>
      </w:r>
      <w:proofErr w:type="spellStart"/>
      <w:r>
        <w:t>schrifft</w:t>
      </w:r>
      <w:proofErr w:type="spellEnd"/>
      <w:r>
        <w:t xml:space="preserve"> an. Nu ist es itzt eben der Gott der </w:t>
      </w:r>
      <w:proofErr w:type="spellStart"/>
      <w:r>
        <w:t>yhn</w:t>
      </w:r>
      <w:proofErr w:type="spellEnd"/>
      <w:r>
        <w:t xml:space="preserve">/ </w:t>
      </w:r>
      <w:proofErr w:type="spellStart"/>
      <w:r>
        <w:t>verzeyten</w:t>
      </w:r>
      <w:proofErr w:type="spellEnd"/>
      <w:r>
        <w:t xml:space="preserve"> gewest ist. </w:t>
      </w:r>
    </w:p>
    <w:p w14:paraId="3CDFDE2D" w14:textId="77777777" w:rsidR="003F4562" w:rsidRDefault="003F4562" w:rsidP="003F4562">
      <w:pPr>
        <w:pStyle w:val="StandardWeb"/>
      </w:pPr>
      <w:r>
        <w:t xml:space="preserve">Gott hat es alles bey </w:t>
      </w:r>
      <w:proofErr w:type="spellStart"/>
      <w:r>
        <w:t>vnsern</w:t>
      </w:r>
      <w:proofErr w:type="spellEnd"/>
      <w:r>
        <w:t xml:space="preserve"> </w:t>
      </w:r>
      <w:proofErr w:type="spellStart"/>
      <w:r>
        <w:t>zeyten</w:t>
      </w:r>
      <w:proofErr w:type="spellEnd"/>
      <w:r>
        <w:t xml:space="preserve"> mit </w:t>
      </w:r>
      <w:proofErr w:type="spellStart"/>
      <w:r>
        <w:t>vnd</w:t>
      </w:r>
      <w:proofErr w:type="spellEnd"/>
      <w:r>
        <w:t xml:space="preserve"> durch seyn </w:t>
      </w:r>
      <w:proofErr w:type="spellStart"/>
      <w:r>
        <w:t>wort</w:t>
      </w:r>
      <w:proofErr w:type="spellEnd"/>
      <w:r>
        <w:t xml:space="preserve"> </w:t>
      </w:r>
      <w:proofErr w:type="spellStart"/>
      <w:r>
        <w:t>verheret</w:t>
      </w:r>
      <w:proofErr w:type="spellEnd"/>
      <w:r>
        <w:t xml:space="preserve"> </w:t>
      </w:r>
      <w:proofErr w:type="spellStart"/>
      <w:r>
        <w:t>vnd</w:t>
      </w:r>
      <w:proofErr w:type="spellEnd"/>
      <w:r>
        <w:t xml:space="preserve"> verwüstet. </w:t>
      </w:r>
    </w:p>
    <w:p w14:paraId="735B41B5" w14:textId="77777777" w:rsidR="003F4562" w:rsidRDefault="003F4562" w:rsidP="003F4562">
      <w:pPr>
        <w:pStyle w:val="StandardWeb"/>
      </w:pPr>
      <w:r>
        <w:t xml:space="preserve">Also das die </w:t>
      </w:r>
      <w:proofErr w:type="spellStart"/>
      <w:r>
        <w:t>Fursten</w:t>
      </w:r>
      <w:proofErr w:type="spellEnd"/>
      <w:r>
        <w:t xml:space="preserve"> </w:t>
      </w:r>
      <w:proofErr w:type="spellStart"/>
      <w:r>
        <w:t>vnd</w:t>
      </w:r>
      <w:proofErr w:type="spellEnd"/>
      <w:r>
        <w:t xml:space="preserve"> </w:t>
      </w:r>
      <w:proofErr w:type="spellStart"/>
      <w:r>
        <w:t>herrn</w:t>
      </w:r>
      <w:proofErr w:type="spellEnd"/>
      <w:r>
        <w:t xml:space="preserve"> nichts mehr darzu </w:t>
      </w:r>
      <w:proofErr w:type="spellStart"/>
      <w:r>
        <w:t>zuthun</w:t>
      </w:r>
      <w:proofErr w:type="spellEnd"/>
      <w:r>
        <w:t xml:space="preserve"> haben/ denn das sie ob solchen </w:t>
      </w:r>
      <w:proofErr w:type="spellStart"/>
      <w:r>
        <w:t>vnd</w:t>
      </w:r>
      <w:proofErr w:type="spellEnd"/>
      <w:r>
        <w:t xml:space="preserve"> Christlichen </w:t>
      </w:r>
      <w:proofErr w:type="spellStart"/>
      <w:r>
        <w:t>mysbreuchen</w:t>
      </w:r>
      <w:proofErr w:type="spellEnd"/>
      <w:r>
        <w:t xml:space="preserve"> mit </w:t>
      </w:r>
      <w:proofErr w:type="spellStart"/>
      <w:r>
        <w:t>yhrer</w:t>
      </w:r>
      <w:proofErr w:type="spellEnd"/>
      <w:r>
        <w:t xml:space="preserve"> </w:t>
      </w:r>
      <w:proofErr w:type="spellStart"/>
      <w:r>
        <w:t>hulff</w:t>
      </w:r>
      <w:proofErr w:type="spellEnd"/>
      <w:r>
        <w:t xml:space="preserve"> </w:t>
      </w:r>
      <w:proofErr w:type="spellStart"/>
      <w:r>
        <w:t>vnd</w:t>
      </w:r>
      <w:proofErr w:type="spellEnd"/>
      <w:r>
        <w:t xml:space="preserve"> </w:t>
      </w:r>
      <w:proofErr w:type="spellStart"/>
      <w:r>
        <w:t>darlegung</w:t>
      </w:r>
      <w:proofErr w:type="spellEnd"/>
      <w:r>
        <w:t xml:space="preserve"> nicht </w:t>
      </w:r>
      <w:proofErr w:type="spellStart"/>
      <w:r>
        <w:t>lenger</w:t>
      </w:r>
      <w:proofErr w:type="spellEnd"/>
      <w:r>
        <w:t xml:space="preserve"> halten. </w:t>
      </w:r>
    </w:p>
    <w:p w14:paraId="1C3B03D2" w14:textId="77777777" w:rsidR="003F4562" w:rsidRDefault="003F4562" w:rsidP="003F4562">
      <w:pPr>
        <w:pStyle w:val="berschrift2"/>
        <w:rPr>
          <w:sz w:val="48"/>
          <w:szCs w:val="48"/>
          <w:lang w:eastAsia="de-DE"/>
        </w:rPr>
      </w:pPr>
      <w:r>
        <w:t xml:space="preserve">Des </w:t>
      </w:r>
      <w:proofErr w:type="spellStart"/>
      <w:r>
        <w:t>Pomern</w:t>
      </w:r>
      <w:proofErr w:type="spellEnd"/>
      <w:r>
        <w:t xml:space="preserve"> </w:t>
      </w:r>
      <w:proofErr w:type="spellStart"/>
      <w:r>
        <w:t>pfarrers</w:t>
      </w:r>
      <w:proofErr w:type="spellEnd"/>
      <w:r>
        <w:t xml:space="preserve"> zu </w:t>
      </w:r>
      <w:proofErr w:type="spellStart"/>
      <w:r>
        <w:t>wittemberg</w:t>
      </w:r>
      <w:proofErr w:type="spellEnd"/>
      <w:r>
        <w:t xml:space="preserve"> </w:t>
      </w:r>
      <w:proofErr w:type="spellStart"/>
      <w:r>
        <w:t>bedencken</w:t>
      </w:r>
      <w:proofErr w:type="spellEnd"/>
      <w:r>
        <w:t xml:space="preserve">/ wie mans mit den </w:t>
      </w:r>
      <w:proofErr w:type="spellStart"/>
      <w:r>
        <w:t>Ampten</w:t>
      </w:r>
      <w:proofErr w:type="spellEnd"/>
      <w:r>
        <w:t xml:space="preserve"> der Kirchen halten soll.</w:t>
      </w:r>
    </w:p>
    <w:p w14:paraId="1F0E5952" w14:textId="77777777" w:rsidR="003F4562" w:rsidRDefault="003F4562" w:rsidP="003F4562">
      <w:pPr>
        <w:pStyle w:val="StandardWeb"/>
      </w:pPr>
      <w:r>
        <w:t xml:space="preserve">1524. </w:t>
      </w:r>
    </w:p>
    <w:p w14:paraId="048563F4" w14:textId="77777777" w:rsidR="003F4562" w:rsidRDefault="003F4562" w:rsidP="003F4562">
      <w:pPr>
        <w:pStyle w:val="StandardWeb"/>
      </w:pPr>
      <w:proofErr w:type="spellStart"/>
      <w:r>
        <w:t>VOr</w:t>
      </w:r>
      <w:proofErr w:type="spellEnd"/>
      <w:r>
        <w:t xml:space="preserve"> allen dingen </w:t>
      </w:r>
      <w:proofErr w:type="spellStart"/>
      <w:r>
        <w:t>mus</w:t>
      </w:r>
      <w:proofErr w:type="spellEnd"/>
      <w:r>
        <w:t xml:space="preserve"> man darob seyn/ das man rechtschaffene </w:t>
      </w:r>
      <w:proofErr w:type="spellStart"/>
      <w:r>
        <w:t>prediger</w:t>
      </w:r>
      <w:proofErr w:type="spellEnd"/>
      <w:r>
        <w:t xml:space="preserve"> habe/ die Christum </w:t>
      </w:r>
      <w:proofErr w:type="spellStart"/>
      <w:r>
        <w:t>weyslich</w:t>
      </w:r>
      <w:proofErr w:type="spellEnd"/>
      <w:r>
        <w:t xml:space="preserve"> predigen Das er seyn </w:t>
      </w:r>
      <w:proofErr w:type="spellStart"/>
      <w:r>
        <w:t>leyb</w:t>
      </w:r>
      <w:proofErr w:type="spellEnd"/>
      <w:r>
        <w:t xml:space="preserve"> dargeben </w:t>
      </w:r>
      <w:proofErr w:type="spellStart"/>
      <w:r>
        <w:t>vnd</w:t>
      </w:r>
      <w:proofErr w:type="spellEnd"/>
      <w:r>
        <w:t xml:space="preserve"> seyn </w:t>
      </w:r>
      <w:proofErr w:type="spellStart"/>
      <w:r>
        <w:t>blut</w:t>
      </w:r>
      <w:proofErr w:type="spellEnd"/>
      <w:r>
        <w:t xml:space="preserve"> vergossen habe/ zu </w:t>
      </w:r>
      <w:proofErr w:type="spellStart"/>
      <w:r>
        <w:t>vergebung</w:t>
      </w:r>
      <w:proofErr w:type="spellEnd"/>
      <w:r>
        <w:t xml:space="preserve"> </w:t>
      </w:r>
      <w:proofErr w:type="spellStart"/>
      <w:r>
        <w:t>vnser</w:t>
      </w:r>
      <w:proofErr w:type="spellEnd"/>
      <w:r>
        <w:t xml:space="preserve"> </w:t>
      </w:r>
      <w:proofErr w:type="spellStart"/>
      <w:r>
        <w:t>sunde</w:t>
      </w:r>
      <w:proofErr w:type="spellEnd"/>
      <w:r>
        <w:t xml:space="preserve">/ </w:t>
      </w:r>
      <w:proofErr w:type="spellStart"/>
      <w:r>
        <w:t>Auff</w:t>
      </w:r>
      <w:proofErr w:type="spellEnd"/>
      <w:r>
        <w:t xml:space="preserve"> das </w:t>
      </w:r>
      <w:proofErr w:type="spellStart"/>
      <w:r>
        <w:t>wyr</w:t>
      </w:r>
      <w:proofErr w:type="spellEnd"/>
      <w:r>
        <w:t xml:space="preserve"> erlöset wurden aus dem </w:t>
      </w:r>
      <w:proofErr w:type="spellStart"/>
      <w:r>
        <w:t>reych</w:t>
      </w:r>
      <w:proofErr w:type="spellEnd"/>
      <w:r>
        <w:t xml:space="preserve"> des </w:t>
      </w:r>
      <w:proofErr w:type="spellStart"/>
      <w:r>
        <w:t>todts</w:t>
      </w:r>
      <w:proofErr w:type="spellEnd"/>
      <w:r>
        <w:t xml:space="preserve">/ </w:t>
      </w:r>
      <w:proofErr w:type="spellStart"/>
      <w:r>
        <w:t>vnd</w:t>
      </w:r>
      <w:proofErr w:type="spellEnd"/>
      <w:r>
        <w:t xml:space="preserve"> </w:t>
      </w:r>
      <w:proofErr w:type="spellStart"/>
      <w:r>
        <w:t>kinder</w:t>
      </w:r>
      <w:proofErr w:type="spellEnd"/>
      <w:r>
        <w:t xml:space="preserve"> </w:t>
      </w:r>
      <w:proofErr w:type="spellStart"/>
      <w:r>
        <w:t>gotes</w:t>
      </w:r>
      <w:proofErr w:type="spellEnd"/>
      <w:r>
        <w:t xml:space="preserve"> wurden/ Durch </w:t>
      </w:r>
      <w:proofErr w:type="spellStart"/>
      <w:r>
        <w:t>wilche</w:t>
      </w:r>
      <w:proofErr w:type="spellEnd"/>
      <w:r>
        <w:t xml:space="preserve"> </w:t>
      </w:r>
      <w:proofErr w:type="spellStart"/>
      <w:r>
        <w:t>eynige</w:t>
      </w:r>
      <w:proofErr w:type="spellEnd"/>
      <w:r>
        <w:t xml:space="preserve"> predige alle </w:t>
      </w:r>
      <w:proofErr w:type="spellStart"/>
      <w:r>
        <w:t>yrthumb</w:t>
      </w:r>
      <w:proofErr w:type="spellEnd"/>
      <w:r>
        <w:t xml:space="preserve"> abfallen/ durch die </w:t>
      </w:r>
      <w:proofErr w:type="spellStart"/>
      <w:r>
        <w:t>wyr</w:t>
      </w:r>
      <w:proofErr w:type="spellEnd"/>
      <w:r>
        <w:t xml:space="preserve"> bisher sind </w:t>
      </w:r>
      <w:proofErr w:type="spellStart"/>
      <w:r>
        <w:t>verfüret</w:t>
      </w:r>
      <w:proofErr w:type="spellEnd"/>
      <w:r>
        <w:t xml:space="preserve"> worden. </w:t>
      </w:r>
    </w:p>
    <w:p w14:paraId="0C582DDC" w14:textId="77777777" w:rsidR="003F4562" w:rsidRDefault="003F4562" w:rsidP="003F4562">
      <w:pPr>
        <w:pStyle w:val="StandardWeb"/>
      </w:pPr>
      <w:r>
        <w:t xml:space="preserve">Denn </w:t>
      </w:r>
      <w:proofErr w:type="spellStart"/>
      <w:r>
        <w:t>wyr</w:t>
      </w:r>
      <w:proofErr w:type="spellEnd"/>
      <w:r>
        <w:t xml:space="preserve"> sehen/ das sich </w:t>
      </w:r>
      <w:proofErr w:type="spellStart"/>
      <w:r>
        <w:t>etlich</w:t>
      </w:r>
      <w:proofErr w:type="spellEnd"/>
      <w:r>
        <w:t xml:space="preserve">/ </w:t>
      </w:r>
      <w:proofErr w:type="spellStart"/>
      <w:r>
        <w:t>weys</w:t>
      </w:r>
      <w:proofErr w:type="spellEnd"/>
      <w:r>
        <w:t xml:space="preserve"> nicht wer/ </w:t>
      </w:r>
      <w:proofErr w:type="spellStart"/>
      <w:r>
        <w:t>fur</w:t>
      </w:r>
      <w:proofErr w:type="spellEnd"/>
      <w:r>
        <w:t xml:space="preserve"> Christliche </w:t>
      </w:r>
      <w:proofErr w:type="spellStart"/>
      <w:r>
        <w:t>vnd</w:t>
      </w:r>
      <w:proofErr w:type="spellEnd"/>
      <w:r>
        <w:t xml:space="preserve"> </w:t>
      </w:r>
      <w:proofErr w:type="spellStart"/>
      <w:r>
        <w:t>Euangelisch</w:t>
      </w:r>
      <w:proofErr w:type="spellEnd"/>
      <w:r>
        <w:t xml:space="preserve"> </w:t>
      </w:r>
      <w:proofErr w:type="spellStart"/>
      <w:r>
        <w:t>prediger</w:t>
      </w:r>
      <w:proofErr w:type="spellEnd"/>
      <w:r>
        <w:t xml:space="preserve"> </w:t>
      </w:r>
      <w:proofErr w:type="spellStart"/>
      <w:r>
        <w:t>eyndringen</w:t>
      </w:r>
      <w:proofErr w:type="spellEnd"/>
      <w:r>
        <w:t xml:space="preserve">/ die nicht wissen </w:t>
      </w:r>
      <w:proofErr w:type="spellStart"/>
      <w:r>
        <w:t>zuleren</w:t>
      </w:r>
      <w:proofErr w:type="spellEnd"/>
      <w:r>
        <w:t xml:space="preserve">/ sondern </w:t>
      </w:r>
      <w:proofErr w:type="spellStart"/>
      <w:r>
        <w:t>alleyn</w:t>
      </w:r>
      <w:proofErr w:type="spellEnd"/>
      <w:r>
        <w:t xml:space="preserve"> </w:t>
      </w:r>
      <w:proofErr w:type="spellStart"/>
      <w:r>
        <w:t>zuschelten</w:t>
      </w:r>
      <w:proofErr w:type="spellEnd"/>
      <w:r>
        <w:t xml:space="preserve"> die sie wollen/ Eben als </w:t>
      </w:r>
      <w:proofErr w:type="spellStart"/>
      <w:r>
        <w:t>hetten</w:t>
      </w:r>
      <w:proofErr w:type="spellEnd"/>
      <w:r>
        <w:t xml:space="preserve"> sie den </w:t>
      </w:r>
      <w:proofErr w:type="spellStart"/>
      <w:r>
        <w:t>geyst</w:t>
      </w:r>
      <w:proofErr w:type="spellEnd"/>
      <w:r>
        <w:t xml:space="preserve"> den die haben/ durch </w:t>
      </w:r>
      <w:proofErr w:type="spellStart"/>
      <w:r>
        <w:t>wilche</w:t>
      </w:r>
      <w:proofErr w:type="spellEnd"/>
      <w:r>
        <w:t xml:space="preserve"> das </w:t>
      </w:r>
      <w:proofErr w:type="spellStart"/>
      <w:r>
        <w:t>Euangelion</w:t>
      </w:r>
      <w:proofErr w:type="spellEnd"/>
      <w:r>
        <w:t xml:space="preserve"> ist </w:t>
      </w:r>
      <w:proofErr w:type="spellStart"/>
      <w:r>
        <w:t>widerumb</w:t>
      </w:r>
      <w:proofErr w:type="spellEnd"/>
      <w:r>
        <w:t xml:space="preserve"> offenbart worden/ Die doch die widerwertige </w:t>
      </w:r>
      <w:proofErr w:type="spellStart"/>
      <w:r>
        <w:t>vnd</w:t>
      </w:r>
      <w:proofErr w:type="spellEnd"/>
      <w:r>
        <w:t xml:space="preserve"> </w:t>
      </w:r>
      <w:proofErr w:type="spellStart"/>
      <w:r>
        <w:t>feyndt</w:t>
      </w:r>
      <w:proofErr w:type="spellEnd"/>
      <w:r>
        <w:t xml:space="preserve"> nicht anders/ denn mit der </w:t>
      </w:r>
      <w:proofErr w:type="spellStart"/>
      <w:r>
        <w:t>Euangelischen</w:t>
      </w:r>
      <w:proofErr w:type="spellEnd"/>
      <w:r>
        <w:t xml:space="preserve"> </w:t>
      </w:r>
      <w:proofErr w:type="spellStart"/>
      <w:r>
        <w:t>Warheyt</w:t>
      </w:r>
      <w:proofErr w:type="spellEnd"/>
      <w:r>
        <w:t xml:space="preserve"> </w:t>
      </w:r>
      <w:proofErr w:type="spellStart"/>
      <w:r>
        <w:t>angreyffen</w:t>
      </w:r>
      <w:proofErr w:type="spellEnd"/>
      <w:r>
        <w:t xml:space="preserve">. </w:t>
      </w:r>
    </w:p>
    <w:p w14:paraId="2DE3F676" w14:textId="77777777" w:rsidR="003F4562" w:rsidRDefault="003F4562" w:rsidP="003F4562">
      <w:pPr>
        <w:pStyle w:val="StandardWeb"/>
      </w:pPr>
      <w:r>
        <w:t xml:space="preserve">Was </w:t>
      </w:r>
      <w:proofErr w:type="spellStart"/>
      <w:r>
        <w:t>wyr</w:t>
      </w:r>
      <w:proofErr w:type="spellEnd"/>
      <w:r>
        <w:t xml:space="preserve"> </w:t>
      </w:r>
      <w:proofErr w:type="spellStart"/>
      <w:r>
        <w:t>fur</w:t>
      </w:r>
      <w:proofErr w:type="spellEnd"/>
      <w:r>
        <w:t xml:space="preserve"> </w:t>
      </w:r>
      <w:proofErr w:type="spellStart"/>
      <w:r>
        <w:t>prediger</w:t>
      </w:r>
      <w:proofErr w:type="spellEnd"/>
      <w:r>
        <w:t xml:space="preserve"> </w:t>
      </w:r>
      <w:proofErr w:type="spellStart"/>
      <w:r>
        <w:t>ynn</w:t>
      </w:r>
      <w:proofErr w:type="spellEnd"/>
      <w:r>
        <w:t xml:space="preserve"> </w:t>
      </w:r>
      <w:proofErr w:type="spellStart"/>
      <w:r>
        <w:t>kurtz</w:t>
      </w:r>
      <w:proofErr w:type="spellEnd"/>
      <w:r>
        <w:t xml:space="preserve"> haben werden/ </w:t>
      </w:r>
      <w:proofErr w:type="spellStart"/>
      <w:r>
        <w:t>zeygt</w:t>
      </w:r>
      <w:proofErr w:type="spellEnd"/>
      <w:r>
        <w:t xml:space="preserve"> </w:t>
      </w:r>
      <w:proofErr w:type="spellStart"/>
      <w:r>
        <w:t>vns</w:t>
      </w:r>
      <w:proofErr w:type="spellEnd"/>
      <w:r>
        <w:t xml:space="preserve"> Gott </w:t>
      </w:r>
      <w:proofErr w:type="spellStart"/>
      <w:r>
        <w:t>ynn</w:t>
      </w:r>
      <w:proofErr w:type="spellEnd"/>
      <w:r>
        <w:t xml:space="preserve"> den zu </w:t>
      </w:r>
      <w:proofErr w:type="spellStart"/>
      <w:r>
        <w:t>Alstedt</w:t>
      </w:r>
      <w:proofErr w:type="spellEnd"/>
      <w:r>
        <w:t xml:space="preserve"> an/ </w:t>
      </w:r>
      <w:proofErr w:type="spellStart"/>
      <w:r>
        <w:t>vnd</w:t>
      </w:r>
      <w:proofErr w:type="spellEnd"/>
      <w:r>
        <w:t xml:space="preserve"> das </w:t>
      </w:r>
      <w:proofErr w:type="spellStart"/>
      <w:r>
        <w:t>vns</w:t>
      </w:r>
      <w:proofErr w:type="spellEnd"/>
      <w:r>
        <w:t xml:space="preserve"> Gott </w:t>
      </w:r>
      <w:proofErr w:type="spellStart"/>
      <w:r>
        <w:t>dasselb</w:t>
      </w:r>
      <w:proofErr w:type="spellEnd"/>
      <w:r>
        <w:t xml:space="preserve"> </w:t>
      </w:r>
      <w:proofErr w:type="spellStart"/>
      <w:r>
        <w:t>anzeygt</w:t>
      </w:r>
      <w:proofErr w:type="spellEnd"/>
      <w:r>
        <w:t xml:space="preserve">/ halt ich </w:t>
      </w:r>
      <w:proofErr w:type="spellStart"/>
      <w:r>
        <w:t>fur</w:t>
      </w:r>
      <w:proofErr w:type="spellEnd"/>
      <w:r>
        <w:t xml:space="preserve"> </w:t>
      </w:r>
      <w:proofErr w:type="spellStart"/>
      <w:r>
        <w:t>eyn</w:t>
      </w:r>
      <w:proofErr w:type="spellEnd"/>
      <w:r>
        <w:t xml:space="preserve"> grosse </w:t>
      </w:r>
      <w:proofErr w:type="spellStart"/>
      <w:r>
        <w:t>gnad</w:t>
      </w:r>
      <w:proofErr w:type="spellEnd"/>
      <w:r>
        <w:t xml:space="preserve">/ Denn er will </w:t>
      </w:r>
      <w:proofErr w:type="spellStart"/>
      <w:r>
        <w:t>vns</w:t>
      </w:r>
      <w:proofErr w:type="spellEnd"/>
      <w:r>
        <w:t xml:space="preserve"> der </w:t>
      </w:r>
      <w:proofErr w:type="spellStart"/>
      <w:r>
        <w:t>gestalt</w:t>
      </w:r>
      <w:proofErr w:type="spellEnd"/>
      <w:r>
        <w:t xml:space="preserve"> </w:t>
      </w:r>
      <w:proofErr w:type="spellStart"/>
      <w:r>
        <w:t>vnd</w:t>
      </w:r>
      <w:proofErr w:type="spellEnd"/>
      <w:r>
        <w:t xml:space="preserve"> damit </w:t>
      </w:r>
      <w:proofErr w:type="spellStart"/>
      <w:r>
        <w:t>erynnern</w:t>
      </w:r>
      <w:proofErr w:type="spellEnd"/>
      <w:r>
        <w:t xml:space="preserve">/ das </w:t>
      </w:r>
      <w:proofErr w:type="spellStart"/>
      <w:r>
        <w:t>wyr</w:t>
      </w:r>
      <w:proofErr w:type="spellEnd"/>
      <w:r>
        <w:t xml:space="preserve"> nicht mit </w:t>
      </w:r>
      <w:proofErr w:type="spellStart"/>
      <w:r>
        <w:t>vnser</w:t>
      </w:r>
      <w:proofErr w:type="spellEnd"/>
      <w:r>
        <w:t xml:space="preserve"> </w:t>
      </w:r>
      <w:proofErr w:type="spellStart"/>
      <w:r>
        <w:t>weysheyt</w:t>
      </w:r>
      <w:proofErr w:type="spellEnd"/>
      <w:r>
        <w:t xml:space="preserve"> Christus </w:t>
      </w:r>
      <w:proofErr w:type="spellStart"/>
      <w:r>
        <w:t>vnsers</w:t>
      </w:r>
      <w:proofErr w:type="spellEnd"/>
      <w:r>
        <w:t xml:space="preserve"> lieben </w:t>
      </w:r>
      <w:proofErr w:type="spellStart"/>
      <w:r>
        <w:t>herrn</w:t>
      </w:r>
      <w:proofErr w:type="spellEnd"/>
      <w:r>
        <w:t xml:space="preserve"> </w:t>
      </w:r>
      <w:proofErr w:type="spellStart"/>
      <w:r>
        <w:t>vnd</w:t>
      </w:r>
      <w:proofErr w:type="spellEnd"/>
      <w:r>
        <w:t xml:space="preserve"> </w:t>
      </w:r>
      <w:proofErr w:type="spellStart"/>
      <w:r>
        <w:t>heylands</w:t>
      </w:r>
      <w:proofErr w:type="spellEnd"/>
      <w:r>
        <w:t xml:space="preserve"> </w:t>
      </w:r>
      <w:proofErr w:type="spellStart"/>
      <w:r>
        <w:t>gütigs</w:t>
      </w:r>
      <w:proofErr w:type="spellEnd"/>
      <w:r>
        <w:t xml:space="preserve"> </w:t>
      </w:r>
      <w:proofErr w:type="spellStart"/>
      <w:r>
        <w:t>wort</w:t>
      </w:r>
      <w:proofErr w:type="spellEnd"/>
      <w:r>
        <w:t xml:space="preserve">/ so </w:t>
      </w:r>
      <w:proofErr w:type="spellStart"/>
      <w:r>
        <w:t>verechtlich</w:t>
      </w:r>
      <w:proofErr w:type="spellEnd"/>
      <w:r>
        <w:t xml:space="preserve"> halten sollen/ Eben als </w:t>
      </w:r>
      <w:proofErr w:type="spellStart"/>
      <w:r>
        <w:t>wolt</w:t>
      </w:r>
      <w:proofErr w:type="spellEnd"/>
      <w:r>
        <w:t xml:space="preserve"> es </w:t>
      </w:r>
      <w:proofErr w:type="spellStart"/>
      <w:r>
        <w:t>vmb</w:t>
      </w:r>
      <w:proofErr w:type="spellEnd"/>
      <w:r>
        <w:t xml:space="preserve"> sonst gepredigt </w:t>
      </w:r>
      <w:proofErr w:type="spellStart"/>
      <w:r>
        <w:t>vnd</w:t>
      </w:r>
      <w:proofErr w:type="spellEnd"/>
      <w:r>
        <w:t xml:space="preserve"> </w:t>
      </w:r>
      <w:proofErr w:type="spellStart"/>
      <w:r>
        <w:t>gehoret</w:t>
      </w:r>
      <w:proofErr w:type="spellEnd"/>
      <w:r>
        <w:t xml:space="preserve"> werden. </w:t>
      </w:r>
    </w:p>
    <w:p w14:paraId="1D72E6C9" w14:textId="77777777" w:rsidR="003F4562" w:rsidRDefault="003F4562" w:rsidP="003F4562">
      <w:pPr>
        <w:pStyle w:val="StandardWeb"/>
      </w:pPr>
      <w:r>
        <w:t xml:space="preserve">Eben als das </w:t>
      </w:r>
      <w:proofErr w:type="spellStart"/>
      <w:r>
        <w:t>warhafftig</w:t>
      </w:r>
      <w:proofErr w:type="spellEnd"/>
      <w:r>
        <w:t xml:space="preserve"> </w:t>
      </w:r>
      <w:proofErr w:type="spellStart"/>
      <w:r>
        <w:t>Euangelion</w:t>
      </w:r>
      <w:proofErr w:type="spellEnd"/>
      <w:r>
        <w:t xml:space="preserve">/ also werden auch die </w:t>
      </w:r>
      <w:proofErr w:type="spellStart"/>
      <w:r>
        <w:t>Euangelische</w:t>
      </w:r>
      <w:proofErr w:type="spellEnd"/>
      <w:r>
        <w:t xml:space="preserve"> </w:t>
      </w:r>
      <w:proofErr w:type="spellStart"/>
      <w:r>
        <w:t>prediger</w:t>
      </w:r>
      <w:proofErr w:type="spellEnd"/>
      <w:r>
        <w:t xml:space="preserve">/ verachtet/ Denn </w:t>
      </w:r>
      <w:proofErr w:type="spellStart"/>
      <w:r>
        <w:t>weyl</w:t>
      </w:r>
      <w:proofErr w:type="spellEnd"/>
      <w:r>
        <w:t xml:space="preserve"> man sich wegert/ das zugeben/ das man </w:t>
      </w:r>
      <w:proofErr w:type="spellStart"/>
      <w:r>
        <w:t>hiefur</w:t>
      </w:r>
      <w:proofErr w:type="spellEnd"/>
      <w:r>
        <w:t xml:space="preserve"> gottloser </w:t>
      </w:r>
      <w:proofErr w:type="spellStart"/>
      <w:r>
        <w:t>gestalt</w:t>
      </w:r>
      <w:proofErr w:type="spellEnd"/>
      <w:r>
        <w:t xml:space="preserve"> geben hat/ so will man nu auch </w:t>
      </w:r>
      <w:proofErr w:type="spellStart"/>
      <w:r>
        <w:t>souiel</w:t>
      </w:r>
      <w:proofErr w:type="spellEnd"/>
      <w:r>
        <w:t xml:space="preserve"> nicht geben/ das die </w:t>
      </w:r>
      <w:proofErr w:type="spellStart"/>
      <w:r>
        <w:t>prediger</w:t>
      </w:r>
      <w:proofErr w:type="spellEnd"/>
      <w:r>
        <w:t xml:space="preserve"> </w:t>
      </w:r>
      <w:proofErr w:type="spellStart"/>
      <w:r>
        <w:t>yhr</w:t>
      </w:r>
      <w:proofErr w:type="spellEnd"/>
      <w:r>
        <w:t xml:space="preserve"> </w:t>
      </w:r>
      <w:proofErr w:type="spellStart"/>
      <w:r>
        <w:t>vnterhaltung</w:t>
      </w:r>
      <w:proofErr w:type="spellEnd"/>
      <w:r>
        <w:t xml:space="preserve"> </w:t>
      </w:r>
      <w:proofErr w:type="spellStart"/>
      <w:r>
        <w:t>vnd</w:t>
      </w:r>
      <w:proofErr w:type="spellEnd"/>
      <w:r>
        <w:t xml:space="preserve"> </w:t>
      </w:r>
      <w:proofErr w:type="spellStart"/>
      <w:r>
        <w:t>leybsnarung</w:t>
      </w:r>
      <w:proofErr w:type="spellEnd"/>
      <w:r>
        <w:t xml:space="preserve"> </w:t>
      </w:r>
      <w:proofErr w:type="spellStart"/>
      <w:r>
        <w:t>daruon</w:t>
      </w:r>
      <w:proofErr w:type="spellEnd"/>
      <w:r>
        <w:t xml:space="preserve"> mochten haben. </w:t>
      </w:r>
    </w:p>
    <w:p w14:paraId="5C0C5F4C" w14:textId="77777777" w:rsidR="003F4562" w:rsidRDefault="003F4562" w:rsidP="003F4562">
      <w:pPr>
        <w:pStyle w:val="StandardWeb"/>
      </w:pPr>
      <w:proofErr w:type="spellStart"/>
      <w:r>
        <w:t>Darumb</w:t>
      </w:r>
      <w:proofErr w:type="spellEnd"/>
      <w:r>
        <w:t xml:space="preserve"> hat sich </w:t>
      </w:r>
      <w:proofErr w:type="spellStart"/>
      <w:r>
        <w:t>meyn</w:t>
      </w:r>
      <w:proofErr w:type="spellEnd"/>
      <w:r>
        <w:t xml:space="preserve"> </w:t>
      </w:r>
      <w:proofErr w:type="spellStart"/>
      <w:r>
        <w:t>Gnedigster</w:t>
      </w:r>
      <w:proofErr w:type="spellEnd"/>
      <w:r>
        <w:t xml:space="preserve"> </w:t>
      </w:r>
      <w:proofErr w:type="spellStart"/>
      <w:r>
        <w:t>herr</w:t>
      </w:r>
      <w:proofErr w:type="spellEnd"/>
      <w:r>
        <w:t xml:space="preserve"> </w:t>
      </w:r>
      <w:proofErr w:type="spellStart"/>
      <w:r>
        <w:t>furzusehen</w:t>
      </w:r>
      <w:proofErr w:type="spellEnd"/>
      <w:r>
        <w:t xml:space="preserve">/ </w:t>
      </w:r>
      <w:proofErr w:type="spellStart"/>
      <w:r>
        <w:t>vnd</w:t>
      </w:r>
      <w:proofErr w:type="spellEnd"/>
      <w:r>
        <w:t xml:space="preserve"> </w:t>
      </w:r>
      <w:proofErr w:type="spellStart"/>
      <w:r>
        <w:t>zubedencken</w:t>
      </w:r>
      <w:proofErr w:type="spellEnd"/>
      <w:r>
        <w:t xml:space="preserve">/ wenn seyn </w:t>
      </w:r>
      <w:proofErr w:type="spellStart"/>
      <w:r>
        <w:t>Churfurstliche</w:t>
      </w:r>
      <w:proofErr w:type="spellEnd"/>
      <w:r>
        <w:t xml:space="preserve"> Gnaden zu </w:t>
      </w:r>
      <w:proofErr w:type="spellStart"/>
      <w:r>
        <w:t>weylen</w:t>
      </w:r>
      <w:proofErr w:type="spellEnd"/>
      <w:r>
        <w:t xml:space="preserve"> die </w:t>
      </w:r>
      <w:proofErr w:type="spellStart"/>
      <w:r>
        <w:t>sachen</w:t>
      </w:r>
      <w:proofErr w:type="spellEnd"/>
      <w:r>
        <w:t xml:space="preserve">/ den </w:t>
      </w:r>
      <w:proofErr w:type="spellStart"/>
      <w:r>
        <w:t>zehend</w:t>
      </w:r>
      <w:proofErr w:type="spellEnd"/>
      <w:r>
        <w:t xml:space="preserve"> </w:t>
      </w:r>
      <w:proofErr w:type="spellStart"/>
      <w:r>
        <w:t>vnd</w:t>
      </w:r>
      <w:proofErr w:type="spellEnd"/>
      <w:r>
        <w:t xml:space="preserve"> der </w:t>
      </w:r>
      <w:proofErr w:type="spellStart"/>
      <w:r>
        <w:t>gleychen</w:t>
      </w:r>
      <w:proofErr w:type="spellEnd"/>
      <w:r>
        <w:t xml:space="preserve"> anders belangend </w:t>
      </w:r>
      <w:proofErr w:type="spellStart"/>
      <w:r>
        <w:t>befelhen</w:t>
      </w:r>
      <w:proofErr w:type="spellEnd"/>
      <w:r>
        <w:t xml:space="preserve">/ Denn ich hab an etlichen </w:t>
      </w:r>
      <w:proofErr w:type="spellStart"/>
      <w:r>
        <w:t>ortern</w:t>
      </w:r>
      <w:proofErr w:type="spellEnd"/>
      <w:r>
        <w:t xml:space="preserve"> </w:t>
      </w:r>
      <w:proofErr w:type="spellStart"/>
      <w:r>
        <w:t>gehoret</w:t>
      </w:r>
      <w:proofErr w:type="spellEnd"/>
      <w:r>
        <w:t xml:space="preserve">/ das man damit nicht recht </w:t>
      </w:r>
      <w:proofErr w:type="spellStart"/>
      <w:r>
        <w:t>vmbgehe</w:t>
      </w:r>
      <w:proofErr w:type="spellEnd"/>
      <w:r>
        <w:t xml:space="preserve">. Die </w:t>
      </w:r>
      <w:proofErr w:type="spellStart"/>
      <w:r>
        <w:t>Euangelische</w:t>
      </w:r>
      <w:proofErr w:type="spellEnd"/>
      <w:r>
        <w:t xml:space="preserve"> </w:t>
      </w:r>
      <w:proofErr w:type="spellStart"/>
      <w:r>
        <w:t>menner</w:t>
      </w:r>
      <w:proofErr w:type="spellEnd"/>
      <w:r>
        <w:t xml:space="preserve"> klagen nicht/ </w:t>
      </w:r>
      <w:proofErr w:type="spellStart"/>
      <w:r>
        <w:t>haddern</w:t>
      </w:r>
      <w:proofErr w:type="spellEnd"/>
      <w:r>
        <w:t xml:space="preserve"> auch nicht </w:t>
      </w:r>
      <w:proofErr w:type="spellStart"/>
      <w:r>
        <w:t>vmb</w:t>
      </w:r>
      <w:proofErr w:type="spellEnd"/>
      <w:r>
        <w:t xml:space="preserve"> des </w:t>
      </w:r>
      <w:proofErr w:type="spellStart"/>
      <w:r>
        <w:t>yhren</w:t>
      </w:r>
      <w:proofErr w:type="spellEnd"/>
      <w:r>
        <w:t xml:space="preserve"> willen/ Aber dennoch </w:t>
      </w:r>
      <w:proofErr w:type="spellStart"/>
      <w:r>
        <w:t>leyden</w:t>
      </w:r>
      <w:proofErr w:type="spellEnd"/>
      <w:r>
        <w:t xml:space="preserve"> sie </w:t>
      </w:r>
      <w:proofErr w:type="spellStart"/>
      <w:r>
        <w:t>ynn</w:t>
      </w:r>
      <w:proofErr w:type="spellEnd"/>
      <w:r>
        <w:t xml:space="preserve"> des </w:t>
      </w:r>
      <w:proofErr w:type="spellStart"/>
      <w:r>
        <w:t>armut</w:t>
      </w:r>
      <w:proofErr w:type="spellEnd"/>
      <w:r>
        <w:t xml:space="preserve">/ </w:t>
      </w:r>
      <w:proofErr w:type="spellStart"/>
      <w:r>
        <w:t>Vnd</w:t>
      </w:r>
      <w:proofErr w:type="spellEnd"/>
      <w:r>
        <w:t xml:space="preserve"> wenn die selben absterben/ was werden denn </w:t>
      </w:r>
      <w:proofErr w:type="spellStart"/>
      <w:r>
        <w:t>fur</w:t>
      </w:r>
      <w:proofErr w:type="spellEnd"/>
      <w:r>
        <w:t xml:space="preserve"> </w:t>
      </w:r>
      <w:proofErr w:type="spellStart"/>
      <w:r>
        <w:t>leut</w:t>
      </w:r>
      <w:proofErr w:type="spellEnd"/>
      <w:r>
        <w:t xml:space="preserve"> an </w:t>
      </w:r>
      <w:proofErr w:type="spellStart"/>
      <w:r>
        <w:t>yhr</w:t>
      </w:r>
      <w:proofErr w:type="spellEnd"/>
      <w:r>
        <w:t xml:space="preserve"> </w:t>
      </w:r>
      <w:proofErr w:type="spellStart"/>
      <w:r>
        <w:t>stat</w:t>
      </w:r>
      <w:proofErr w:type="spellEnd"/>
      <w:r>
        <w:t xml:space="preserve"> kommen? </w:t>
      </w:r>
      <w:proofErr w:type="spellStart"/>
      <w:r>
        <w:t>Eyn</w:t>
      </w:r>
      <w:proofErr w:type="spellEnd"/>
      <w:r>
        <w:t xml:space="preserve"> </w:t>
      </w:r>
      <w:proofErr w:type="spellStart"/>
      <w:r>
        <w:t>yeder</w:t>
      </w:r>
      <w:proofErr w:type="spellEnd"/>
      <w:r>
        <w:t xml:space="preserve"> </w:t>
      </w:r>
      <w:proofErr w:type="spellStart"/>
      <w:r>
        <w:t>wolt</w:t>
      </w:r>
      <w:proofErr w:type="spellEnd"/>
      <w:r>
        <w:t xml:space="preserve"> lieber </w:t>
      </w:r>
      <w:proofErr w:type="spellStart"/>
      <w:r>
        <w:t>eyn</w:t>
      </w:r>
      <w:proofErr w:type="spellEnd"/>
      <w:r>
        <w:t xml:space="preserve"> </w:t>
      </w:r>
      <w:proofErr w:type="spellStart"/>
      <w:r>
        <w:t>handtwerck</w:t>
      </w:r>
      <w:proofErr w:type="spellEnd"/>
      <w:r>
        <w:t xml:space="preserve"> lernen/ sich </w:t>
      </w:r>
      <w:proofErr w:type="spellStart"/>
      <w:r>
        <w:t>daruon</w:t>
      </w:r>
      <w:proofErr w:type="spellEnd"/>
      <w:r>
        <w:t xml:space="preserve"> </w:t>
      </w:r>
      <w:proofErr w:type="spellStart"/>
      <w:r>
        <w:t>zuneren</w:t>
      </w:r>
      <w:proofErr w:type="spellEnd"/>
      <w:r>
        <w:t xml:space="preserve">. Ich </w:t>
      </w:r>
      <w:proofErr w:type="spellStart"/>
      <w:r>
        <w:t>glawb</w:t>
      </w:r>
      <w:proofErr w:type="spellEnd"/>
      <w:r>
        <w:t xml:space="preserve"> nicht/ das </w:t>
      </w:r>
      <w:proofErr w:type="spellStart"/>
      <w:r>
        <w:t>vns</w:t>
      </w:r>
      <w:proofErr w:type="spellEnd"/>
      <w:r>
        <w:t xml:space="preserve"> Gott </w:t>
      </w:r>
      <w:proofErr w:type="spellStart"/>
      <w:r>
        <w:t>allezeyt</w:t>
      </w:r>
      <w:proofErr w:type="spellEnd"/>
      <w:r>
        <w:t xml:space="preserve"> </w:t>
      </w:r>
      <w:proofErr w:type="spellStart"/>
      <w:r>
        <w:t>widder</w:t>
      </w:r>
      <w:proofErr w:type="spellEnd"/>
      <w:r>
        <w:t xml:space="preserve"> </w:t>
      </w:r>
      <w:proofErr w:type="spellStart"/>
      <w:r>
        <w:t>vnsern</w:t>
      </w:r>
      <w:proofErr w:type="spellEnd"/>
      <w:r>
        <w:t xml:space="preserve"> willen solche </w:t>
      </w:r>
      <w:proofErr w:type="spellStart"/>
      <w:r>
        <w:t>menner</w:t>
      </w:r>
      <w:proofErr w:type="spellEnd"/>
      <w:r>
        <w:t xml:space="preserve"> geben wird/ die </w:t>
      </w:r>
      <w:proofErr w:type="spellStart"/>
      <w:r>
        <w:t>vns</w:t>
      </w:r>
      <w:proofErr w:type="spellEnd"/>
      <w:r>
        <w:t xml:space="preserve"> das </w:t>
      </w:r>
      <w:proofErr w:type="spellStart"/>
      <w:r>
        <w:t>Euangelion</w:t>
      </w:r>
      <w:proofErr w:type="spellEnd"/>
      <w:r>
        <w:t xml:space="preserve"> predigen/ als itzt. </w:t>
      </w:r>
    </w:p>
    <w:p w14:paraId="61B0BBE0" w14:textId="77777777" w:rsidR="003F4562" w:rsidRDefault="003F4562" w:rsidP="003F4562">
      <w:pPr>
        <w:pStyle w:val="StandardWeb"/>
      </w:pPr>
      <w:r>
        <w:t xml:space="preserve">Nach dem </w:t>
      </w:r>
      <w:proofErr w:type="spellStart"/>
      <w:r>
        <w:t>ynn</w:t>
      </w:r>
      <w:proofErr w:type="spellEnd"/>
      <w:r>
        <w:t xml:space="preserve"> </w:t>
      </w:r>
      <w:proofErr w:type="spellStart"/>
      <w:r>
        <w:t>disem</w:t>
      </w:r>
      <w:proofErr w:type="spellEnd"/>
      <w:r>
        <w:t xml:space="preserve"> </w:t>
      </w:r>
      <w:proofErr w:type="spellStart"/>
      <w:r>
        <w:t>landt</w:t>
      </w:r>
      <w:proofErr w:type="spellEnd"/>
      <w:r>
        <w:t xml:space="preserve"> zu </w:t>
      </w:r>
      <w:proofErr w:type="spellStart"/>
      <w:r>
        <w:t>Sachssen</w:t>
      </w:r>
      <w:proofErr w:type="spellEnd"/>
      <w:r>
        <w:t xml:space="preserve"> das </w:t>
      </w:r>
      <w:proofErr w:type="spellStart"/>
      <w:r>
        <w:t>Euangelion</w:t>
      </w:r>
      <w:proofErr w:type="spellEnd"/>
      <w:r>
        <w:t xml:space="preserve"> nu </w:t>
      </w:r>
      <w:proofErr w:type="spellStart"/>
      <w:r>
        <w:t>lenger</w:t>
      </w:r>
      <w:proofErr w:type="spellEnd"/>
      <w:r>
        <w:t xml:space="preserve">/ denn drey </w:t>
      </w:r>
      <w:proofErr w:type="spellStart"/>
      <w:r>
        <w:t>iar</w:t>
      </w:r>
      <w:proofErr w:type="spellEnd"/>
      <w:r>
        <w:t xml:space="preserve"> geprediget ist/ so werden </w:t>
      </w:r>
      <w:proofErr w:type="spellStart"/>
      <w:r>
        <w:t>wyr</w:t>
      </w:r>
      <w:proofErr w:type="spellEnd"/>
      <w:r>
        <w:t xml:space="preserve"> nicht selig werden </w:t>
      </w:r>
      <w:proofErr w:type="spellStart"/>
      <w:r>
        <w:t>wyr</w:t>
      </w:r>
      <w:proofErr w:type="spellEnd"/>
      <w:r>
        <w:t xml:space="preserve"> bringen denn die </w:t>
      </w:r>
      <w:proofErr w:type="spellStart"/>
      <w:r>
        <w:t>Mess</w:t>
      </w:r>
      <w:proofErr w:type="spellEnd"/>
      <w:r>
        <w:t xml:space="preserve"> zu der </w:t>
      </w:r>
      <w:proofErr w:type="spellStart"/>
      <w:r>
        <w:t>gemeynschafft</w:t>
      </w:r>
      <w:proofErr w:type="spellEnd"/>
      <w:r>
        <w:t xml:space="preserve"> </w:t>
      </w:r>
      <w:proofErr w:type="spellStart"/>
      <w:r>
        <w:t>vnd</w:t>
      </w:r>
      <w:proofErr w:type="spellEnd"/>
      <w:r>
        <w:t xml:space="preserve"> </w:t>
      </w:r>
      <w:proofErr w:type="spellStart"/>
      <w:r>
        <w:t>gemeyner</w:t>
      </w:r>
      <w:proofErr w:type="spellEnd"/>
      <w:r>
        <w:t xml:space="preserve"> </w:t>
      </w:r>
      <w:proofErr w:type="spellStart"/>
      <w:r>
        <w:t>geniessung</w:t>
      </w:r>
      <w:proofErr w:type="spellEnd"/>
      <w:r>
        <w:t xml:space="preserve"> des </w:t>
      </w:r>
      <w:proofErr w:type="spellStart"/>
      <w:r>
        <w:t>leybs</w:t>
      </w:r>
      <w:proofErr w:type="spellEnd"/>
      <w:r>
        <w:t xml:space="preserve"> </w:t>
      </w:r>
      <w:proofErr w:type="spellStart"/>
      <w:r>
        <w:t>vnd</w:t>
      </w:r>
      <w:proofErr w:type="spellEnd"/>
      <w:r>
        <w:t xml:space="preserve"> </w:t>
      </w:r>
      <w:proofErr w:type="spellStart"/>
      <w:r>
        <w:t>bluts</w:t>
      </w:r>
      <w:proofErr w:type="spellEnd"/>
      <w:r>
        <w:t xml:space="preserve"> Christi/ wie es Christus selbst ausgesetzt </w:t>
      </w:r>
      <w:proofErr w:type="spellStart"/>
      <w:r>
        <w:t>vnd</w:t>
      </w:r>
      <w:proofErr w:type="spellEnd"/>
      <w:r>
        <w:t xml:space="preserve"> gesprochen hat/ Das thut zu </w:t>
      </w:r>
      <w:proofErr w:type="spellStart"/>
      <w:r>
        <w:t>meynem</w:t>
      </w:r>
      <w:proofErr w:type="spellEnd"/>
      <w:r>
        <w:t xml:space="preserve"> </w:t>
      </w:r>
      <w:proofErr w:type="spellStart"/>
      <w:r>
        <w:t>gedechtnis</w:t>
      </w:r>
      <w:proofErr w:type="spellEnd"/>
      <w:r>
        <w:t xml:space="preserve">. Das ist/ wenn </w:t>
      </w:r>
      <w:proofErr w:type="spellStart"/>
      <w:r>
        <w:t>yhrs</w:t>
      </w:r>
      <w:proofErr w:type="spellEnd"/>
      <w:r>
        <w:t xml:space="preserve"> esset </w:t>
      </w:r>
      <w:proofErr w:type="spellStart"/>
      <w:r>
        <w:t>vnd</w:t>
      </w:r>
      <w:proofErr w:type="spellEnd"/>
      <w:r>
        <w:t xml:space="preserve"> </w:t>
      </w:r>
      <w:proofErr w:type="spellStart"/>
      <w:r>
        <w:t>trincket</w:t>
      </w:r>
      <w:proofErr w:type="spellEnd"/>
      <w:r>
        <w:t xml:space="preserve">/ so </w:t>
      </w:r>
      <w:proofErr w:type="spellStart"/>
      <w:r>
        <w:t>gedenckt</w:t>
      </w:r>
      <w:proofErr w:type="spellEnd"/>
      <w:r>
        <w:t xml:space="preserve">/ das ich </w:t>
      </w:r>
      <w:proofErr w:type="spellStart"/>
      <w:r>
        <w:t>meyn</w:t>
      </w:r>
      <w:proofErr w:type="spellEnd"/>
      <w:r>
        <w:t xml:space="preserve"> </w:t>
      </w:r>
      <w:proofErr w:type="spellStart"/>
      <w:r>
        <w:t>leyb</w:t>
      </w:r>
      <w:proofErr w:type="spellEnd"/>
      <w:r>
        <w:t xml:space="preserve"> </w:t>
      </w:r>
      <w:proofErr w:type="spellStart"/>
      <w:r>
        <w:t>fur</w:t>
      </w:r>
      <w:proofErr w:type="spellEnd"/>
      <w:r>
        <w:t xml:space="preserve"> euch dargeben/ </w:t>
      </w:r>
      <w:proofErr w:type="spellStart"/>
      <w:r>
        <w:t>vnd</w:t>
      </w:r>
      <w:proofErr w:type="spellEnd"/>
      <w:r>
        <w:t xml:space="preserve"> </w:t>
      </w:r>
      <w:proofErr w:type="spellStart"/>
      <w:r>
        <w:t>meyn</w:t>
      </w:r>
      <w:proofErr w:type="spellEnd"/>
      <w:r>
        <w:t xml:space="preserve"> </w:t>
      </w:r>
      <w:proofErr w:type="spellStart"/>
      <w:r>
        <w:t>blut</w:t>
      </w:r>
      <w:proofErr w:type="spellEnd"/>
      <w:r>
        <w:t xml:space="preserve"> </w:t>
      </w:r>
      <w:proofErr w:type="spellStart"/>
      <w:r>
        <w:t>fur</w:t>
      </w:r>
      <w:proofErr w:type="spellEnd"/>
      <w:r>
        <w:t xml:space="preserve"> euch vergossen hab zu </w:t>
      </w:r>
      <w:proofErr w:type="spellStart"/>
      <w:r>
        <w:t>vergebung</w:t>
      </w:r>
      <w:proofErr w:type="spellEnd"/>
      <w:r>
        <w:t xml:space="preserve"> </w:t>
      </w:r>
      <w:proofErr w:type="spellStart"/>
      <w:r>
        <w:t>ewer</w:t>
      </w:r>
      <w:proofErr w:type="spellEnd"/>
      <w:r>
        <w:t xml:space="preserve"> </w:t>
      </w:r>
      <w:proofErr w:type="spellStart"/>
      <w:r>
        <w:t>sunde</w:t>
      </w:r>
      <w:proofErr w:type="spellEnd"/>
      <w:r>
        <w:t xml:space="preserve">/ </w:t>
      </w:r>
      <w:proofErr w:type="spellStart"/>
      <w:r>
        <w:t>Vnd</w:t>
      </w:r>
      <w:proofErr w:type="spellEnd"/>
      <w:r>
        <w:t xml:space="preserve"> das das die </w:t>
      </w:r>
      <w:proofErr w:type="spellStart"/>
      <w:r>
        <w:t>auslegung</w:t>
      </w:r>
      <w:proofErr w:type="spellEnd"/>
      <w:r>
        <w:t xml:space="preserve"> sey/ </w:t>
      </w:r>
      <w:proofErr w:type="spellStart"/>
      <w:r>
        <w:t>erkleren</w:t>
      </w:r>
      <w:proofErr w:type="spellEnd"/>
      <w:r>
        <w:t xml:space="preserve"> die </w:t>
      </w:r>
      <w:proofErr w:type="spellStart"/>
      <w:r>
        <w:t>furgehende</w:t>
      </w:r>
      <w:proofErr w:type="spellEnd"/>
      <w:r>
        <w:t xml:space="preserve"> </w:t>
      </w:r>
      <w:proofErr w:type="spellStart"/>
      <w:r>
        <w:t>wort</w:t>
      </w:r>
      <w:proofErr w:type="spellEnd"/>
      <w:r>
        <w:t xml:space="preserve"> Christi/ da er sagt/ das ist </w:t>
      </w:r>
      <w:proofErr w:type="spellStart"/>
      <w:r>
        <w:t>meyn</w:t>
      </w:r>
      <w:proofErr w:type="spellEnd"/>
      <w:r>
        <w:t xml:space="preserve"> </w:t>
      </w:r>
      <w:proofErr w:type="spellStart"/>
      <w:r>
        <w:t>leyb</w:t>
      </w:r>
      <w:proofErr w:type="spellEnd"/>
      <w:r>
        <w:t xml:space="preserve"> der </w:t>
      </w:r>
      <w:proofErr w:type="spellStart"/>
      <w:r>
        <w:t>fur</w:t>
      </w:r>
      <w:proofErr w:type="spellEnd"/>
      <w:r>
        <w:t xml:space="preserve"> euch dargeben wird/ </w:t>
      </w:r>
      <w:proofErr w:type="spellStart"/>
      <w:r>
        <w:t>Vnd</w:t>
      </w:r>
      <w:proofErr w:type="spellEnd"/>
      <w:r>
        <w:t xml:space="preserve"> ob </w:t>
      </w:r>
      <w:proofErr w:type="spellStart"/>
      <w:r>
        <w:t>eyner</w:t>
      </w:r>
      <w:proofErr w:type="spellEnd"/>
      <w:r>
        <w:t xml:space="preserve"> daran </w:t>
      </w:r>
      <w:proofErr w:type="spellStart"/>
      <w:r>
        <w:t>zweyffelt</w:t>
      </w:r>
      <w:proofErr w:type="spellEnd"/>
      <w:r>
        <w:t xml:space="preserve">/ so spricht </w:t>
      </w:r>
      <w:proofErr w:type="spellStart"/>
      <w:r>
        <w:t>Sant</w:t>
      </w:r>
      <w:proofErr w:type="spellEnd"/>
      <w:r>
        <w:t xml:space="preserve"> Paul </w:t>
      </w:r>
      <w:proofErr w:type="spellStart"/>
      <w:r>
        <w:t>klerlich</w:t>
      </w:r>
      <w:proofErr w:type="spellEnd"/>
      <w:r>
        <w:t xml:space="preserve">/ So </w:t>
      </w:r>
      <w:proofErr w:type="spellStart"/>
      <w:r>
        <w:t>offt</w:t>
      </w:r>
      <w:proofErr w:type="spellEnd"/>
      <w:r>
        <w:t xml:space="preserve"> </w:t>
      </w:r>
      <w:proofErr w:type="spellStart"/>
      <w:r>
        <w:t>yhr</w:t>
      </w:r>
      <w:proofErr w:type="spellEnd"/>
      <w:r>
        <w:t xml:space="preserve"> </w:t>
      </w:r>
      <w:proofErr w:type="spellStart"/>
      <w:r>
        <w:t>werd</w:t>
      </w:r>
      <w:proofErr w:type="spellEnd"/>
      <w:r>
        <w:t xml:space="preserve"> essen </w:t>
      </w:r>
      <w:proofErr w:type="spellStart"/>
      <w:r>
        <w:t>vnd</w:t>
      </w:r>
      <w:proofErr w:type="spellEnd"/>
      <w:r>
        <w:t xml:space="preserve"> </w:t>
      </w:r>
      <w:proofErr w:type="spellStart"/>
      <w:r>
        <w:t>trincken</w:t>
      </w:r>
      <w:proofErr w:type="spellEnd"/>
      <w:r>
        <w:t xml:space="preserve">/ so </w:t>
      </w:r>
      <w:proofErr w:type="spellStart"/>
      <w:r>
        <w:t>offt</w:t>
      </w:r>
      <w:proofErr w:type="spellEnd"/>
      <w:r>
        <w:t xml:space="preserve"> </w:t>
      </w:r>
      <w:proofErr w:type="spellStart"/>
      <w:r>
        <w:t>werd</w:t>
      </w:r>
      <w:proofErr w:type="spellEnd"/>
      <w:r>
        <w:t xml:space="preserve"> </w:t>
      </w:r>
      <w:proofErr w:type="spellStart"/>
      <w:r>
        <w:t>yhr</w:t>
      </w:r>
      <w:proofErr w:type="spellEnd"/>
      <w:r>
        <w:t xml:space="preserve"> den todt des HERRN </w:t>
      </w:r>
      <w:proofErr w:type="spellStart"/>
      <w:r>
        <w:t>verkundigen</w:t>
      </w:r>
      <w:proofErr w:type="spellEnd"/>
      <w:r>
        <w:t xml:space="preserve">/ Nu ist das </w:t>
      </w:r>
      <w:proofErr w:type="spellStart"/>
      <w:r>
        <w:t>yhe</w:t>
      </w:r>
      <w:proofErr w:type="spellEnd"/>
      <w:r>
        <w:t xml:space="preserve"> nicht </w:t>
      </w:r>
      <w:proofErr w:type="spellStart"/>
      <w:r>
        <w:t>Sant</w:t>
      </w:r>
      <w:proofErr w:type="spellEnd"/>
      <w:r>
        <w:t xml:space="preserve"> Annen/ </w:t>
      </w:r>
      <w:proofErr w:type="spellStart"/>
      <w:r>
        <w:t>odder</w:t>
      </w:r>
      <w:proofErr w:type="spellEnd"/>
      <w:r>
        <w:t xml:space="preserve"> der todten </w:t>
      </w:r>
      <w:proofErr w:type="spellStart"/>
      <w:r>
        <w:t>gedechtnis</w:t>
      </w:r>
      <w:proofErr w:type="spellEnd"/>
      <w:r>
        <w:t xml:space="preserve">/ </w:t>
      </w:r>
      <w:proofErr w:type="spellStart"/>
      <w:r>
        <w:t>odder</w:t>
      </w:r>
      <w:proofErr w:type="spellEnd"/>
      <w:r>
        <w:t xml:space="preserve"> </w:t>
      </w:r>
      <w:proofErr w:type="spellStart"/>
      <w:r>
        <w:t>eyn</w:t>
      </w:r>
      <w:proofErr w:type="spellEnd"/>
      <w:r>
        <w:t xml:space="preserve"> </w:t>
      </w:r>
      <w:proofErr w:type="spellStart"/>
      <w:r>
        <w:t>opffer</w:t>
      </w:r>
      <w:proofErr w:type="spellEnd"/>
      <w:r>
        <w:t xml:space="preserve"> </w:t>
      </w:r>
      <w:proofErr w:type="spellStart"/>
      <w:r>
        <w:t>ynn</w:t>
      </w:r>
      <w:proofErr w:type="spellEnd"/>
      <w:r>
        <w:t xml:space="preserve"> </w:t>
      </w:r>
      <w:proofErr w:type="spellStart"/>
      <w:r>
        <w:t>wilchem</w:t>
      </w:r>
      <w:proofErr w:type="spellEnd"/>
      <w:r>
        <w:t xml:space="preserve"> Christus geschlachtet </w:t>
      </w:r>
      <w:proofErr w:type="spellStart"/>
      <w:r>
        <w:t>werd</w:t>
      </w:r>
      <w:proofErr w:type="spellEnd"/>
      <w:r>
        <w:t xml:space="preserve">/ von den </w:t>
      </w:r>
      <w:proofErr w:type="spellStart"/>
      <w:r>
        <w:t>Gotlosen</w:t>
      </w:r>
      <w:proofErr w:type="spellEnd"/>
      <w:r>
        <w:t xml:space="preserve">/ Sondern essen </w:t>
      </w:r>
      <w:proofErr w:type="spellStart"/>
      <w:r>
        <w:t>vnd</w:t>
      </w:r>
      <w:proofErr w:type="spellEnd"/>
      <w:r>
        <w:t xml:space="preserve"> </w:t>
      </w:r>
      <w:proofErr w:type="spellStart"/>
      <w:r>
        <w:t>trincken</w:t>
      </w:r>
      <w:proofErr w:type="spellEnd"/>
      <w:r>
        <w:t xml:space="preserve"> zu </w:t>
      </w:r>
      <w:proofErr w:type="spellStart"/>
      <w:r>
        <w:t>eynem</w:t>
      </w:r>
      <w:proofErr w:type="spellEnd"/>
      <w:r>
        <w:t xml:space="preserve"> </w:t>
      </w:r>
      <w:proofErr w:type="spellStart"/>
      <w:r>
        <w:t>gedechtnis</w:t>
      </w:r>
      <w:proofErr w:type="spellEnd"/>
      <w:r>
        <w:t xml:space="preserve"> des </w:t>
      </w:r>
      <w:proofErr w:type="spellStart"/>
      <w:r>
        <w:t>todts</w:t>
      </w:r>
      <w:proofErr w:type="spellEnd"/>
      <w:r>
        <w:t xml:space="preserve"> Christi/ das zu </w:t>
      </w:r>
      <w:proofErr w:type="spellStart"/>
      <w:r>
        <w:t>eynem</w:t>
      </w:r>
      <w:proofErr w:type="spellEnd"/>
      <w:r>
        <w:t xml:space="preserve"> </w:t>
      </w:r>
      <w:proofErr w:type="spellStart"/>
      <w:r>
        <w:t>gedechtnis</w:t>
      </w:r>
      <w:proofErr w:type="spellEnd"/>
      <w:r>
        <w:t xml:space="preserve">/ des/ das </w:t>
      </w:r>
      <w:proofErr w:type="spellStart"/>
      <w:r>
        <w:t>wyr</w:t>
      </w:r>
      <w:proofErr w:type="spellEnd"/>
      <w:r>
        <w:t xml:space="preserve"> </w:t>
      </w:r>
      <w:proofErr w:type="spellStart"/>
      <w:r>
        <w:t>erloset</w:t>
      </w:r>
      <w:proofErr w:type="spellEnd"/>
      <w:r>
        <w:t xml:space="preserve"> sind/ Damit </w:t>
      </w:r>
      <w:proofErr w:type="spellStart"/>
      <w:r>
        <w:t>wyr</w:t>
      </w:r>
      <w:proofErr w:type="spellEnd"/>
      <w:r>
        <w:t xml:space="preserve"> gewiss sind/ das </w:t>
      </w:r>
      <w:proofErr w:type="spellStart"/>
      <w:r>
        <w:t>wyr</w:t>
      </w:r>
      <w:proofErr w:type="spellEnd"/>
      <w:r>
        <w:t xml:space="preserve"> durch die selben </w:t>
      </w:r>
      <w:proofErr w:type="spellStart"/>
      <w:r>
        <w:t>dargebung</w:t>
      </w:r>
      <w:proofErr w:type="spellEnd"/>
      <w:r>
        <w:t xml:space="preserve"> des </w:t>
      </w:r>
      <w:proofErr w:type="spellStart"/>
      <w:r>
        <w:t>leychnams</w:t>
      </w:r>
      <w:proofErr w:type="spellEnd"/>
      <w:r>
        <w:t xml:space="preserve">/ </w:t>
      </w:r>
      <w:proofErr w:type="spellStart"/>
      <w:r>
        <w:t>vnd</w:t>
      </w:r>
      <w:proofErr w:type="spellEnd"/>
      <w:r>
        <w:t xml:space="preserve"> die </w:t>
      </w:r>
      <w:proofErr w:type="spellStart"/>
      <w:r>
        <w:t>vergiessung</w:t>
      </w:r>
      <w:proofErr w:type="spellEnd"/>
      <w:r>
        <w:t xml:space="preserve"> des </w:t>
      </w:r>
      <w:proofErr w:type="spellStart"/>
      <w:r>
        <w:t>bluts</w:t>
      </w:r>
      <w:proofErr w:type="spellEnd"/>
      <w:r>
        <w:t xml:space="preserve"> Christi sind selig worden. </w:t>
      </w:r>
    </w:p>
    <w:p w14:paraId="54247556" w14:textId="77777777" w:rsidR="003F4562" w:rsidRDefault="003F4562" w:rsidP="003F4562">
      <w:pPr>
        <w:pStyle w:val="StandardWeb"/>
      </w:pPr>
      <w:proofErr w:type="spellStart"/>
      <w:r>
        <w:t>Dise</w:t>
      </w:r>
      <w:proofErr w:type="spellEnd"/>
      <w:r>
        <w:t xml:space="preserve"> </w:t>
      </w:r>
      <w:proofErr w:type="spellStart"/>
      <w:r>
        <w:t>geniessung</w:t>
      </w:r>
      <w:proofErr w:type="spellEnd"/>
      <w:r>
        <w:t xml:space="preserve"> </w:t>
      </w:r>
      <w:proofErr w:type="spellStart"/>
      <w:r>
        <w:t>zeygt</w:t>
      </w:r>
      <w:proofErr w:type="spellEnd"/>
      <w:r>
        <w:t xml:space="preserve"> durch das </w:t>
      </w:r>
      <w:proofErr w:type="spellStart"/>
      <w:r>
        <w:t>eusserlich</w:t>
      </w:r>
      <w:proofErr w:type="spellEnd"/>
      <w:r>
        <w:t xml:space="preserve"> Sacrament eben das an/ das die </w:t>
      </w:r>
      <w:proofErr w:type="spellStart"/>
      <w:r>
        <w:t>furgehende</w:t>
      </w:r>
      <w:proofErr w:type="spellEnd"/>
      <w:r>
        <w:t xml:space="preserve"> predig lernet/ Denn auch eben die </w:t>
      </w:r>
      <w:proofErr w:type="spellStart"/>
      <w:r>
        <w:t>wort</w:t>
      </w:r>
      <w:proofErr w:type="spellEnd"/>
      <w:r>
        <w:t xml:space="preserve">/ damit Christus das Sacrament ausgesetzt hat/ nichts anders sind/ denn das </w:t>
      </w:r>
      <w:proofErr w:type="spellStart"/>
      <w:r>
        <w:t>Euangelion</w:t>
      </w:r>
      <w:proofErr w:type="spellEnd"/>
      <w:r>
        <w:t xml:space="preserve">/ </w:t>
      </w:r>
      <w:proofErr w:type="spellStart"/>
      <w:r>
        <w:t>Vnd</w:t>
      </w:r>
      <w:proofErr w:type="spellEnd"/>
      <w:r>
        <w:t xml:space="preserve"> das </w:t>
      </w:r>
      <w:proofErr w:type="spellStart"/>
      <w:r>
        <w:t>Euangelion</w:t>
      </w:r>
      <w:proofErr w:type="spellEnd"/>
      <w:r>
        <w:t xml:space="preserve"> nichts anders ist/ denn diese </w:t>
      </w:r>
      <w:proofErr w:type="spellStart"/>
      <w:r>
        <w:t>wort</w:t>
      </w:r>
      <w:proofErr w:type="spellEnd"/>
      <w:r>
        <w:t xml:space="preserve">/ Dennoch </w:t>
      </w:r>
      <w:proofErr w:type="spellStart"/>
      <w:r>
        <w:t>leutten</w:t>
      </w:r>
      <w:proofErr w:type="spellEnd"/>
      <w:r>
        <w:t xml:space="preserve"> </w:t>
      </w:r>
      <w:proofErr w:type="spellStart"/>
      <w:r>
        <w:t>wyr</w:t>
      </w:r>
      <w:proofErr w:type="spellEnd"/>
      <w:r>
        <w:t xml:space="preserve"> </w:t>
      </w:r>
      <w:proofErr w:type="spellStart"/>
      <w:r>
        <w:t>ynn</w:t>
      </w:r>
      <w:proofErr w:type="spellEnd"/>
      <w:r>
        <w:t xml:space="preserve"> des mit </w:t>
      </w:r>
      <w:proofErr w:type="spellStart"/>
      <w:r>
        <w:t>glocken</w:t>
      </w:r>
      <w:proofErr w:type="spellEnd"/>
      <w:r>
        <w:t xml:space="preserve">/ schlagen </w:t>
      </w:r>
      <w:proofErr w:type="spellStart"/>
      <w:r>
        <w:t>auff</w:t>
      </w:r>
      <w:proofErr w:type="spellEnd"/>
      <w:r>
        <w:t xml:space="preserve"> der Orgeln und singen. </w:t>
      </w:r>
    </w:p>
    <w:p w14:paraId="15B652D7" w14:textId="77777777" w:rsidR="003F4562" w:rsidRDefault="003F4562" w:rsidP="003F4562">
      <w:pPr>
        <w:pStyle w:val="StandardWeb"/>
      </w:pPr>
      <w:proofErr w:type="spellStart"/>
      <w:r>
        <w:t>Dise</w:t>
      </w:r>
      <w:proofErr w:type="spellEnd"/>
      <w:r>
        <w:t xml:space="preserve"> </w:t>
      </w:r>
      <w:proofErr w:type="spellStart"/>
      <w:r>
        <w:t>wort</w:t>
      </w:r>
      <w:proofErr w:type="spellEnd"/>
      <w:r>
        <w:t xml:space="preserve"> aber Christi/ sind </w:t>
      </w:r>
      <w:proofErr w:type="spellStart"/>
      <w:r>
        <w:t>vnd</w:t>
      </w:r>
      <w:proofErr w:type="spellEnd"/>
      <w:r>
        <w:t xml:space="preserve"> gelten bey </w:t>
      </w:r>
      <w:proofErr w:type="spellStart"/>
      <w:r>
        <w:t>vns</w:t>
      </w:r>
      <w:proofErr w:type="spellEnd"/>
      <w:r>
        <w:t xml:space="preserve"> gar </w:t>
      </w:r>
      <w:proofErr w:type="spellStart"/>
      <w:r>
        <w:t>ncihts</w:t>
      </w:r>
      <w:proofErr w:type="spellEnd"/>
      <w:r>
        <w:t xml:space="preserve">/ </w:t>
      </w:r>
      <w:proofErr w:type="spellStart"/>
      <w:r>
        <w:t>Wyr</w:t>
      </w:r>
      <w:proofErr w:type="spellEnd"/>
      <w:r>
        <w:t xml:space="preserve"> sprechen/ Sey </w:t>
      </w:r>
      <w:proofErr w:type="spellStart"/>
      <w:r>
        <w:t>gegrusset</w:t>
      </w:r>
      <w:proofErr w:type="spellEnd"/>
      <w:r>
        <w:t xml:space="preserve"> du </w:t>
      </w:r>
      <w:proofErr w:type="spellStart"/>
      <w:r>
        <w:t>konyg</w:t>
      </w:r>
      <w:proofErr w:type="spellEnd"/>
      <w:r>
        <w:t xml:space="preserve"> der Juden/ </w:t>
      </w:r>
      <w:proofErr w:type="spellStart"/>
      <w:r>
        <w:t>vnd</w:t>
      </w:r>
      <w:proofErr w:type="spellEnd"/>
      <w:r>
        <w:t xml:space="preserve"> </w:t>
      </w:r>
      <w:proofErr w:type="spellStart"/>
      <w:r>
        <w:t>wyr</w:t>
      </w:r>
      <w:proofErr w:type="spellEnd"/>
      <w:r>
        <w:t xml:space="preserve"> erkennen den nicht </w:t>
      </w:r>
      <w:proofErr w:type="spellStart"/>
      <w:r>
        <w:t>fur</w:t>
      </w:r>
      <w:proofErr w:type="spellEnd"/>
      <w:r>
        <w:t xml:space="preserve"> </w:t>
      </w:r>
      <w:proofErr w:type="spellStart"/>
      <w:r>
        <w:t>eyn</w:t>
      </w:r>
      <w:proofErr w:type="spellEnd"/>
      <w:r>
        <w:t xml:space="preserve"> </w:t>
      </w:r>
      <w:proofErr w:type="spellStart"/>
      <w:r>
        <w:t>konig</w:t>
      </w:r>
      <w:proofErr w:type="spellEnd"/>
      <w:r>
        <w:t xml:space="preserve"> </w:t>
      </w:r>
      <w:proofErr w:type="spellStart"/>
      <w:r>
        <w:t>ynn</w:t>
      </w:r>
      <w:proofErr w:type="spellEnd"/>
      <w:r>
        <w:t xml:space="preserve"> </w:t>
      </w:r>
      <w:proofErr w:type="spellStart"/>
      <w:r>
        <w:t>vnsern</w:t>
      </w:r>
      <w:proofErr w:type="spellEnd"/>
      <w:r>
        <w:t xml:space="preserve"> </w:t>
      </w:r>
      <w:proofErr w:type="spellStart"/>
      <w:r>
        <w:t>hertzen</w:t>
      </w:r>
      <w:proofErr w:type="spellEnd"/>
      <w:r>
        <w:t xml:space="preserve">/ des </w:t>
      </w:r>
      <w:proofErr w:type="spellStart"/>
      <w:r>
        <w:t>wort</w:t>
      </w:r>
      <w:proofErr w:type="spellEnd"/>
      <w:r>
        <w:t xml:space="preserve"> </w:t>
      </w:r>
      <w:proofErr w:type="spellStart"/>
      <w:r>
        <w:t>wyr</w:t>
      </w:r>
      <w:proofErr w:type="spellEnd"/>
      <w:r>
        <w:t xml:space="preserve"> nicht gehorsam sind/ Lass </w:t>
      </w:r>
      <w:proofErr w:type="spellStart"/>
      <w:r>
        <w:t>vns</w:t>
      </w:r>
      <w:proofErr w:type="spellEnd"/>
      <w:r>
        <w:t xml:space="preserve"> doch erschrecken/ das Gott spricht/ Wer </w:t>
      </w:r>
      <w:proofErr w:type="spellStart"/>
      <w:r>
        <w:t>disem</w:t>
      </w:r>
      <w:proofErr w:type="spellEnd"/>
      <w:r>
        <w:t xml:space="preserve"> </w:t>
      </w:r>
      <w:proofErr w:type="spellStart"/>
      <w:r>
        <w:t>propheten</w:t>
      </w:r>
      <w:proofErr w:type="spellEnd"/>
      <w:r>
        <w:t xml:space="preserve"> nicht wird gehorchen/ an dem will ich mich rechen. Item/ </w:t>
      </w:r>
      <w:proofErr w:type="spellStart"/>
      <w:r>
        <w:t>Warumb</w:t>
      </w:r>
      <w:proofErr w:type="spellEnd"/>
      <w:r>
        <w:t xml:space="preserve"> spreche </w:t>
      </w:r>
      <w:proofErr w:type="spellStart"/>
      <w:r>
        <w:t>yhr</w:t>
      </w:r>
      <w:proofErr w:type="spellEnd"/>
      <w:r>
        <w:t xml:space="preserve"> zu </w:t>
      </w:r>
      <w:proofErr w:type="spellStart"/>
      <w:r>
        <w:t>myr</w:t>
      </w:r>
      <w:proofErr w:type="spellEnd"/>
      <w:r>
        <w:t xml:space="preserve"> HERR </w:t>
      </w:r>
      <w:proofErr w:type="spellStart"/>
      <w:r>
        <w:t>herr</w:t>
      </w:r>
      <w:proofErr w:type="spellEnd"/>
      <w:r>
        <w:t xml:space="preserve">/ </w:t>
      </w:r>
      <w:proofErr w:type="spellStart"/>
      <w:r>
        <w:t>vnd</w:t>
      </w:r>
      <w:proofErr w:type="spellEnd"/>
      <w:r>
        <w:t xml:space="preserve"> thut nicht was ich sage? </w:t>
      </w:r>
    </w:p>
    <w:p w14:paraId="0E94B97B" w14:textId="77777777" w:rsidR="003F4562" w:rsidRDefault="003F4562" w:rsidP="003F4562">
      <w:pPr>
        <w:pStyle w:val="StandardWeb"/>
      </w:pPr>
      <w:r>
        <w:t xml:space="preserve">Die </w:t>
      </w:r>
      <w:proofErr w:type="spellStart"/>
      <w:r>
        <w:t>vns</w:t>
      </w:r>
      <w:proofErr w:type="spellEnd"/>
      <w:r>
        <w:t xml:space="preserve"> das halb </w:t>
      </w:r>
      <w:proofErr w:type="spellStart"/>
      <w:r>
        <w:t>Euangelion</w:t>
      </w:r>
      <w:proofErr w:type="spellEnd"/>
      <w:r>
        <w:t xml:space="preserve">/ das ist/ Christum neben dem </w:t>
      </w:r>
      <w:proofErr w:type="spellStart"/>
      <w:r>
        <w:t>vertrawen</w:t>
      </w:r>
      <w:proofErr w:type="spellEnd"/>
      <w:r>
        <w:t xml:space="preserve"> </w:t>
      </w:r>
      <w:proofErr w:type="spellStart"/>
      <w:r>
        <w:t>ynn</w:t>
      </w:r>
      <w:proofErr w:type="spellEnd"/>
      <w:r>
        <w:t xml:space="preserve"> die </w:t>
      </w:r>
      <w:proofErr w:type="spellStart"/>
      <w:r>
        <w:t>werck</w:t>
      </w:r>
      <w:proofErr w:type="spellEnd"/>
      <w:r>
        <w:t xml:space="preserve">/ das ist/ die </w:t>
      </w:r>
      <w:proofErr w:type="spellStart"/>
      <w:r>
        <w:t>vns</w:t>
      </w:r>
      <w:proofErr w:type="spellEnd"/>
      <w:r>
        <w:t xml:space="preserve"> gar </w:t>
      </w:r>
      <w:proofErr w:type="spellStart"/>
      <w:r>
        <w:t>keyn</w:t>
      </w:r>
      <w:proofErr w:type="spellEnd"/>
      <w:r>
        <w:t xml:space="preserve"> </w:t>
      </w:r>
      <w:proofErr w:type="spellStart"/>
      <w:r>
        <w:t>Euangelion</w:t>
      </w:r>
      <w:proofErr w:type="spellEnd"/>
      <w:r>
        <w:t xml:space="preserve"> gepredigt haben/ die haben </w:t>
      </w:r>
      <w:proofErr w:type="spellStart"/>
      <w:r>
        <w:t>vns</w:t>
      </w:r>
      <w:proofErr w:type="spellEnd"/>
      <w:r>
        <w:t xml:space="preserve"> auch das halb/ das ist/ </w:t>
      </w:r>
      <w:proofErr w:type="spellStart"/>
      <w:r>
        <w:t>keyn</w:t>
      </w:r>
      <w:proofErr w:type="spellEnd"/>
      <w:r>
        <w:t xml:space="preserve"> Sacrament gegeben/ </w:t>
      </w:r>
      <w:proofErr w:type="spellStart"/>
      <w:r>
        <w:t>Vnd</w:t>
      </w:r>
      <w:proofErr w:type="spellEnd"/>
      <w:r>
        <w:t xml:space="preserve"> ich nenne es </w:t>
      </w:r>
      <w:proofErr w:type="spellStart"/>
      <w:r>
        <w:t>keyn</w:t>
      </w:r>
      <w:proofErr w:type="spellEnd"/>
      <w:r>
        <w:t xml:space="preserve"> </w:t>
      </w:r>
      <w:proofErr w:type="spellStart"/>
      <w:r>
        <w:t>Euangelion</w:t>
      </w:r>
      <w:proofErr w:type="spellEnd"/>
      <w:r>
        <w:t xml:space="preserve">/ Denn sie haben Christum </w:t>
      </w:r>
      <w:proofErr w:type="spellStart"/>
      <w:r>
        <w:t>selbs</w:t>
      </w:r>
      <w:proofErr w:type="spellEnd"/>
      <w:r>
        <w:t xml:space="preserve"> </w:t>
      </w:r>
      <w:proofErr w:type="spellStart"/>
      <w:r>
        <w:t>verdampt</w:t>
      </w:r>
      <w:proofErr w:type="spellEnd"/>
      <w:r>
        <w:t xml:space="preserve">/ der beyde </w:t>
      </w:r>
      <w:proofErr w:type="spellStart"/>
      <w:r>
        <w:t>gestalt</w:t>
      </w:r>
      <w:proofErr w:type="spellEnd"/>
      <w:r>
        <w:t xml:space="preserve"> des Sacraments ausgesetzt hat/ </w:t>
      </w:r>
      <w:proofErr w:type="spellStart"/>
      <w:r>
        <w:t>Vnd</w:t>
      </w:r>
      <w:proofErr w:type="spellEnd"/>
      <w:r>
        <w:t xml:space="preserve"> sprechen es sey </w:t>
      </w:r>
      <w:proofErr w:type="spellStart"/>
      <w:r>
        <w:t>ketzerey</w:t>
      </w:r>
      <w:proofErr w:type="spellEnd"/>
      <w:r>
        <w:t xml:space="preserve">/ wenn </w:t>
      </w:r>
      <w:proofErr w:type="spellStart"/>
      <w:r>
        <w:t>eyner</w:t>
      </w:r>
      <w:proofErr w:type="spellEnd"/>
      <w:r>
        <w:t xml:space="preserve"> das Sacrament </w:t>
      </w:r>
      <w:proofErr w:type="spellStart"/>
      <w:r>
        <w:t>neme</w:t>
      </w:r>
      <w:proofErr w:type="spellEnd"/>
      <w:r>
        <w:t xml:space="preserve">/ wie es Christus ausgesetzt hat. </w:t>
      </w:r>
    </w:p>
    <w:p w14:paraId="7A9C6013" w14:textId="77777777" w:rsidR="003F4562" w:rsidRDefault="003F4562" w:rsidP="003F4562">
      <w:pPr>
        <w:pStyle w:val="StandardWeb"/>
      </w:pPr>
      <w:r>
        <w:t xml:space="preserve">Sie haben </w:t>
      </w:r>
      <w:proofErr w:type="spellStart"/>
      <w:r>
        <w:t>vns</w:t>
      </w:r>
      <w:proofErr w:type="spellEnd"/>
      <w:r>
        <w:t xml:space="preserve"> auch das </w:t>
      </w:r>
      <w:proofErr w:type="spellStart"/>
      <w:r>
        <w:t>gedechtnis</w:t>
      </w:r>
      <w:proofErr w:type="spellEnd"/>
      <w:r>
        <w:t xml:space="preserve"> des </w:t>
      </w:r>
      <w:proofErr w:type="spellStart"/>
      <w:r>
        <w:t>todts</w:t>
      </w:r>
      <w:proofErr w:type="spellEnd"/>
      <w:r>
        <w:t xml:space="preserve"> Christi genommen/ </w:t>
      </w:r>
      <w:proofErr w:type="spellStart"/>
      <w:r>
        <w:t>vnd</w:t>
      </w:r>
      <w:proofErr w:type="spellEnd"/>
      <w:r>
        <w:t xml:space="preserve"> viel gesagt/ wie das </w:t>
      </w:r>
      <w:proofErr w:type="spellStart"/>
      <w:r>
        <w:t>blut</w:t>
      </w:r>
      <w:proofErr w:type="spellEnd"/>
      <w:r>
        <w:t xml:space="preserve"> </w:t>
      </w:r>
      <w:proofErr w:type="spellStart"/>
      <w:r>
        <w:t>ynn</w:t>
      </w:r>
      <w:proofErr w:type="spellEnd"/>
      <w:r>
        <w:t xml:space="preserve"> dem </w:t>
      </w:r>
      <w:proofErr w:type="spellStart"/>
      <w:r>
        <w:t>leychnam</w:t>
      </w:r>
      <w:proofErr w:type="spellEnd"/>
      <w:r>
        <w:t xml:space="preserve"> sey/ Eben als </w:t>
      </w:r>
      <w:proofErr w:type="spellStart"/>
      <w:r>
        <w:t>wusten</w:t>
      </w:r>
      <w:proofErr w:type="spellEnd"/>
      <w:r>
        <w:t xml:space="preserve"> das auch die </w:t>
      </w:r>
      <w:proofErr w:type="spellStart"/>
      <w:r>
        <w:t>pawern</w:t>
      </w:r>
      <w:proofErr w:type="spellEnd"/>
      <w:r>
        <w:t xml:space="preserve"> nicht/ das </w:t>
      </w:r>
      <w:proofErr w:type="spellStart"/>
      <w:r>
        <w:t>ynn</w:t>
      </w:r>
      <w:proofErr w:type="spellEnd"/>
      <w:r>
        <w:t xml:space="preserve"> den </w:t>
      </w:r>
      <w:proofErr w:type="spellStart"/>
      <w:r>
        <w:t>kwen</w:t>
      </w:r>
      <w:proofErr w:type="spellEnd"/>
      <w:r>
        <w:t xml:space="preserve"> </w:t>
      </w:r>
      <w:proofErr w:type="spellStart"/>
      <w:r>
        <w:t>blut</w:t>
      </w:r>
      <w:proofErr w:type="spellEnd"/>
      <w:r>
        <w:t xml:space="preserve"> </w:t>
      </w:r>
      <w:proofErr w:type="spellStart"/>
      <w:r>
        <w:t>were</w:t>
      </w:r>
      <w:proofErr w:type="spellEnd"/>
      <w:r>
        <w:t xml:space="preserve">. </w:t>
      </w:r>
    </w:p>
    <w:p w14:paraId="5C1EA22D" w14:textId="77777777" w:rsidR="003F4562" w:rsidRDefault="003F4562" w:rsidP="003F4562">
      <w:pPr>
        <w:pStyle w:val="StandardWeb"/>
      </w:pPr>
      <w:r>
        <w:t xml:space="preserve">Des haben sie sich aber </w:t>
      </w:r>
      <w:proofErr w:type="spellStart"/>
      <w:r>
        <w:t>auffs</w:t>
      </w:r>
      <w:proofErr w:type="spellEnd"/>
      <w:r>
        <w:t xml:space="preserve"> </w:t>
      </w:r>
      <w:proofErr w:type="spellStart"/>
      <w:r>
        <w:t>hechst</w:t>
      </w:r>
      <w:proofErr w:type="spellEnd"/>
      <w:r>
        <w:t xml:space="preserve"> </w:t>
      </w:r>
      <w:proofErr w:type="spellStart"/>
      <w:r>
        <w:t>bevlissen</w:t>
      </w:r>
      <w:proofErr w:type="spellEnd"/>
      <w:r>
        <w:t xml:space="preserve">/ das </w:t>
      </w:r>
      <w:proofErr w:type="spellStart"/>
      <w:r>
        <w:t>wyr</w:t>
      </w:r>
      <w:proofErr w:type="spellEnd"/>
      <w:r>
        <w:t xml:space="preserve"> </w:t>
      </w:r>
      <w:proofErr w:type="spellStart"/>
      <w:r>
        <w:t>yhe</w:t>
      </w:r>
      <w:proofErr w:type="spellEnd"/>
      <w:r>
        <w:t xml:space="preserve"> nicht </w:t>
      </w:r>
      <w:proofErr w:type="spellStart"/>
      <w:r>
        <w:t>annemen</w:t>
      </w:r>
      <w:proofErr w:type="spellEnd"/>
      <w:r>
        <w:t xml:space="preserve">/ die </w:t>
      </w:r>
      <w:proofErr w:type="spellStart"/>
      <w:r>
        <w:t>vergiessung</w:t>
      </w:r>
      <w:proofErr w:type="spellEnd"/>
      <w:r>
        <w:t xml:space="preserve"> des </w:t>
      </w:r>
      <w:proofErr w:type="spellStart"/>
      <w:r>
        <w:t>bluts</w:t>
      </w:r>
      <w:proofErr w:type="spellEnd"/>
      <w:r>
        <w:t xml:space="preserve"> Christi/ das ist/ das </w:t>
      </w:r>
      <w:proofErr w:type="spellStart"/>
      <w:r>
        <w:t>gedechtnis</w:t>
      </w:r>
      <w:proofErr w:type="spellEnd"/>
      <w:r>
        <w:t xml:space="preserve"> </w:t>
      </w:r>
      <w:proofErr w:type="spellStart"/>
      <w:r>
        <w:t>seynes</w:t>
      </w:r>
      <w:proofErr w:type="spellEnd"/>
      <w:r>
        <w:t xml:space="preserve"> </w:t>
      </w:r>
      <w:proofErr w:type="spellStart"/>
      <w:r>
        <w:t>todts</w:t>
      </w:r>
      <w:proofErr w:type="spellEnd"/>
      <w:r>
        <w:t xml:space="preserve">/ Denn sie haben </w:t>
      </w:r>
      <w:proofErr w:type="spellStart"/>
      <w:r>
        <w:t>vns</w:t>
      </w:r>
      <w:proofErr w:type="spellEnd"/>
      <w:r>
        <w:t xml:space="preserve"> </w:t>
      </w:r>
      <w:proofErr w:type="spellStart"/>
      <w:r>
        <w:t>eyn</w:t>
      </w:r>
      <w:proofErr w:type="spellEnd"/>
      <w:r>
        <w:t xml:space="preserve"> andere </w:t>
      </w:r>
      <w:proofErr w:type="spellStart"/>
      <w:r>
        <w:t>gnugthuung</w:t>
      </w:r>
      <w:proofErr w:type="spellEnd"/>
      <w:r>
        <w:t xml:space="preserve"> gelernet. </w:t>
      </w:r>
    </w:p>
    <w:p w14:paraId="1E407A22" w14:textId="77777777" w:rsidR="003F4562" w:rsidRDefault="003F4562" w:rsidP="003F4562">
      <w:pPr>
        <w:pStyle w:val="StandardWeb"/>
      </w:pPr>
      <w:r>
        <w:t xml:space="preserve">Nu hat </w:t>
      </w:r>
      <w:proofErr w:type="spellStart"/>
      <w:r>
        <w:t>vns</w:t>
      </w:r>
      <w:proofErr w:type="spellEnd"/>
      <w:r>
        <w:t xml:space="preserve"> </w:t>
      </w:r>
      <w:proofErr w:type="spellStart"/>
      <w:r>
        <w:t>ynn</w:t>
      </w:r>
      <w:proofErr w:type="spellEnd"/>
      <w:r>
        <w:t xml:space="preserve"> dem/ wie ich oben von der predig gesagt/ Gott auch </w:t>
      </w:r>
      <w:proofErr w:type="spellStart"/>
      <w:r>
        <w:t>angezeygt</w:t>
      </w:r>
      <w:proofErr w:type="spellEnd"/>
      <w:r>
        <w:t xml:space="preserve"> die </w:t>
      </w:r>
      <w:proofErr w:type="spellStart"/>
      <w:r>
        <w:t>ferlickeyt</w:t>
      </w:r>
      <w:proofErr w:type="spellEnd"/>
      <w:r>
        <w:t xml:space="preserve">/ die </w:t>
      </w:r>
      <w:proofErr w:type="spellStart"/>
      <w:r>
        <w:t>vns</w:t>
      </w:r>
      <w:proofErr w:type="spellEnd"/>
      <w:r>
        <w:t xml:space="preserve"> </w:t>
      </w:r>
      <w:proofErr w:type="spellStart"/>
      <w:r>
        <w:t>ynn</w:t>
      </w:r>
      <w:proofErr w:type="spellEnd"/>
      <w:r>
        <w:t xml:space="preserve"> </w:t>
      </w:r>
      <w:proofErr w:type="spellStart"/>
      <w:r>
        <w:t>kurtz</w:t>
      </w:r>
      <w:proofErr w:type="spellEnd"/>
      <w:r>
        <w:t xml:space="preserve"> zustehen wird/ Denn die bey </w:t>
      </w:r>
      <w:proofErr w:type="spellStart"/>
      <w:r>
        <w:t>vns</w:t>
      </w:r>
      <w:proofErr w:type="spellEnd"/>
      <w:r>
        <w:t xml:space="preserve"> das </w:t>
      </w:r>
      <w:proofErr w:type="spellStart"/>
      <w:r>
        <w:t>volck</w:t>
      </w:r>
      <w:proofErr w:type="spellEnd"/>
      <w:r>
        <w:t xml:space="preserve"> grosser </w:t>
      </w:r>
      <w:proofErr w:type="spellStart"/>
      <w:r>
        <w:t>anzal</w:t>
      </w:r>
      <w:proofErr w:type="spellEnd"/>
      <w:r>
        <w:t xml:space="preserve"> zu den Sacramenten Christi gedrungen haben/ die verachten nicht </w:t>
      </w:r>
      <w:proofErr w:type="spellStart"/>
      <w:r>
        <w:t>alleyn</w:t>
      </w:r>
      <w:proofErr w:type="spellEnd"/>
      <w:r>
        <w:t xml:space="preserve">/ als man sagt/ an andern örtern/ sondern </w:t>
      </w:r>
      <w:proofErr w:type="spellStart"/>
      <w:r>
        <w:t>verneynen</w:t>
      </w:r>
      <w:proofErr w:type="spellEnd"/>
      <w:r>
        <w:t xml:space="preserve"> sie auch gar/ Das alles sehen/ </w:t>
      </w:r>
      <w:proofErr w:type="spellStart"/>
      <w:r>
        <w:t>vnd</w:t>
      </w:r>
      <w:proofErr w:type="spellEnd"/>
      <w:r>
        <w:t xml:space="preserve"> dennoch verachten </w:t>
      </w:r>
      <w:proofErr w:type="spellStart"/>
      <w:r>
        <w:t>wyr</w:t>
      </w:r>
      <w:proofErr w:type="spellEnd"/>
      <w:r>
        <w:t xml:space="preserve">/ </w:t>
      </w:r>
      <w:proofErr w:type="spellStart"/>
      <w:r>
        <w:t>Vnd</w:t>
      </w:r>
      <w:proofErr w:type="spellEnd"/>
      <w:r>
        <w:t xml:space="preserve"> sehen nicht was der </w:t>
      </w:r>
      <w:proofErr w:type="spellStart"/>
      <w:r>
        <w:t>teuffel</w:t>
      </w:r>
      <w:proofErr w:type="spellEnd"/>
      <w:r>
        <w:t xml:space="preserve"> </w:t>
      </w:r>
      <w:proofErr w:type="spellStart"/>
      <w:r>
        <w:t>ym</w:t>
      </w:r>
      <w:proofErr w:type="spellEnd"/>
      <w:r>
        <w:t xml:space="preserve"> </w:t>
      </w:r>
      <w:proofErr w:type="spellStart"/>
      <w:r>
        <w:t>synn</w:t>
      </w:r>
      <w:proofErr w:type="spellEnd"/>
      <w:r>
        <w:t xml:space="preserve"> hat/ </w:t>
      </w:r>
      <w:proofErr w:type="spellStart"/>
      <w:r>
        <w:t>Wilchs</w:t>
      </w:r>
      <w:proofErr w:type="spellEnd"/>
      <w:r>
        <w:t xml:space="preserve"> ich alles </w:t>
      </w:r>
      <w:proofErr w:type="spellStart"/>
      <w:r>
        <w:t>ynn</w:t>
      </w:r>
      <w:proofErr w:type="spellEnd"/>
      <w:r>
        <w:t xml:space="preserve"> des/ </w:t>
      </w:r>
      <w:proofErr w:type="spellStart"/>
      <w:r>
        <w:t>fur</w:t>
      </w:r>
      <w:proofErr w:type="spellEnd"/>
      <w:r>
        <w:t xml:space="preserve"> </w:t>
      </w:r>
      <w:proofErr w:type="spellStart"/>
      <w:r>
        <w:t>eyn</w:t>
      </w:r>
      <w:proofErr w:type="spellEnd"/>
      <w:r>
        <w:t xml:space="preserve"> grosse </w:t>
      </w:r>
      <w:proofErr w:type="spellStart"/>
      <w:r>
        <w:t>gnad</w:t>
      </w:r>
      <w:proofErr w:type="spellEnd"/>
      <w:r>
        <w:t xml:space="preserve"> habe/ </w:t>
      </w:r>
      <w:proofErr w:type="spellStart"/>
      <w:r>
        <w:t>vnd</w:t>
      </w:r>
      <w:proofErr w:type="spellEnd"/>
      <w:r>
        <w:t xml:space="preserve"> </w:t>
      </w:r>
      <w:proofErr w:type="spellStart"/>
      <w:r>
        <w:t>anneme</w:t>
      </w:r>
      <w:proofErr w:type="spellEnd"/>
      <w:r>
        <w:t xml:space="preserve">/ das </w:t>
      </w:r>
      <w:proofErr w:type="spellStart"/>
      <w:r>
        <w:t>vns</w:t>
      </w:r>
      <w:proofErr w:type="spellEnd"/>
      <w:r>
        <w:t xml:space="preserve"> Gott </w:t>
      </w:r>
      <w:proofErr w:type="spellStart"/>
      <w:r>
        <w:t>solchs</w:t>
      </w:r>
      <w:proofErr w:type="spellEnd"/>
      <w:r>
        <w:t xml:space="preserve"> </w:t>
      </w:r>
      <w:proofErr w:type="spellStart"/>
      <w:r>
        <w:t>anzeyget</w:t>
      </w:r>
      <w:proofErr w:type="spellEnd"/>
      <w:r>
        <w:t xml:space="preserve">/ </w:t>
      </w:r>
      <w:proofErr w:type="spellStart"/>
      <w:r>
        <w:t>weyl</w:t>
      </w:r>
      <w:proofErr w:type="spellEnd"/>
      <w:r>
        <w:t xml:space="preserve"> man den </w:t>
      </w:r>
      <w:proofErr w:type="spellStart"/>
      <w:r>
        <w:t>yrthumb</w:t>
      </w:r>
      <w:proofErr w:type="spellEnd"/>
      <w:r>
        <w:t xml:space="preserve"> noch </w:t>
      </w:r>
      <w:proofErr w:type="spellStart"/>
      <w:r>
        <w:t>furkomen</w:t>
      </w:r>
      <w:proofErr w:type="spellEnd"/>
      <w:r>
        <w:t xml:space="preserve"> </w:t>
      </w:r>
      <w:proofErr w:type="spellStart"/>
      <w:r>
        <w:t>kan</w:t>
      </w:r>
      <w:proofErr w:type="spellEnd"/>
      <w:r>
        <w:t xml:space="preserve">/ Denn Gott </w:t>
      </w:r>
      <w:proofErr w:type="spellStart"/>
      <w:r>
        <w:t>zeygt</w:t>
      </w:r>
      <w:proofErr w:type="spellEnd"/>
      <w:r>
        <w:t xml:space="preserve"> es </w:t>
      </w:r>
      <w:proofErr w:type="spellStart"/>
      <w:r>
        <w:t>vns</w:t>
      </w:r>
      <w:proofErr w:type="spellEnd"/>
      <w:r>
        <w:t xml:space="preserve"> </w:t>
      </w:r>
      <w:proofErr w:type="spellStart"/>
      <w:r>
        <w:t>darumb</w:t>
      </w:r>
      <w:proofErr w:type="spellEnd"/>
      <w:r>
        <w:t xml:space="preserve"> an/ das </w:t>
      </w:r>
      <w:proofErr w:type="spellStart"/>
      <w:r>
        <w:t>wyr</w:t>
      </w:r>
      <w:proofErr w:type="spellEnd"/>
      <w:r>
        <w:t xml:space="preserve"> </w:t>
      </w:r>
      <w:proofErr w:type="spellStart"/>
      <w:r>
        <w:t>hynfur</w:t>
      </w:r>
      <w:proofErr w:type="spellEnd"/>
      <w:r>
        <w:t xml:space="preserve"> </w:t>
      </w:r>
      <w:proofErr w:type="spellStart"/>
      <w:r>
        <w:t>vns</w:t>
      </w:r>
      <w:proofErr w:type="spellEnd"/>
      <w:r>
        <w:t xml:space="preserve"> mehr mit den dingen die Gott belangen bekümmern sollen/ denn </w:t>
      </w:r>
      <w:proofErr w:type="spellStart"/>
      <w:r>
        <w:t>wyr</w:t>
      </w:r>
      <w:proofErr w:type="spellEnd"/>
      <w:r>
        <w:t xml:space="preserve"> bisher gethan haben. </w:t>
      </w:r>
    </w:p>
    <w:p w14:paraId="2A9A1F67" w14:textId="77777777" w:rsidR="003F4562" w:rsidRDefault="003F4562" w:rsidP="003F4562">
      <w:pPr>
        <w:pStyle w:val="StandardWeb"/>
      </w:pPr>
      <w:proofErr w:type="spellStart"/>
      <w:r>
        <w:t>Vnd</w:t>
      </w:r>
      <w:proofErr w:type="spellEnd"/>
      <w:r>
        <w:t xml:space="preserve"> was wird durch die Papistischen Messen anders bestehen/ denn das das Sacrament </w:t>
      </w:r>
      <w:proofErr w:type="spellStart"/>
      <w:r>
        <w:t>veracht</w:t>
      </w:r>
      <w:proofErr w:type="spellEnd"/>
      <w:r>
        <w:t xml:space="preserve"> </w:t>
      </w:r>
      <w:proofErr w:type="spellStart"/>
      <w:r>
        <w:t>werd</w:t>
      </w:r>
      <w:proofErr w:type="spellEnd"/>
      <w:r>
        <w:t xml:space="preserve">? Denn die </w:t>
      </w:r>
      <w:proofErr w:type="spellStart"/>
      <w:r>
        <w:t>Fursten</w:t>
      </w:r>
      <w:proofErr w:type="spellEnd"/>
      <w:r>
        <w:t xml:space="preserve"> dringen </w:t>
      </w:r>
      <w:proofErr w:type="spellStart"/>
      <w:r>
        <w:t>vberal</w:t>
      </w:r>
      <w:proofErr w:type="spellEnd"/>
      <w:r>
        <w:t xml:space="preserve"> </w:t>
      </w:r>
      <w:proofErr w:type="spellStart"/>
      <w:r>
        <w:t>darauff</w:t>
      </w:r>
      <w:proofErr w:type="spellEnd"/>
      <w:r>
        <w:t xml:space="preserve">/ </w:t>
      </w:r>
      <w:proofErr w:type="spellStart"/>
      <w:r>
        <w:t>Vnd</w:t>
      </w:r>
      <w:proofErr w:type="spellEnd"/>
      <w:r>
        <w:t xml:space="preserve"> dennoch </w:t>
      </w:r>
      <w:proofErr w:type="spellStart"/>
      <w:r>
        <w:t>sihet</w:t>
      </w:r>
      <w:proofErr w:type="spellEnd"/>
      <w:r>
        <w:t xml:space="preserve"> die selben Messen </w:t>
      </w:r>
      <w:proofErr w:type="spellStart"/>
      <w:r>
        <w:t>niemant</w:t>
      </w:r>
      <w:proofErr w:type="spellEnd"/>
      <w:r>
        <w:t xml:space="preserve"> gern. </w:t>
      </w:r>
    </w:p>
    <w:p w14:paraId="75B37CF8" w14:textId="77777777" w:rsidR="003F4562" w:rsidRDefault="003F4562" w:rsidP="003F4562">
      <w:pPr>
        <w:pStyle w:val="StandardWeb"/>
      </w:pPr>
      <w:r>
        <w:t xml:space="preserve">Den </w:t>
      </w:r>
      <w:proofErr w:type="spellStart"/>
      <w:r>
        <w:t>predigern</w:t>
      </w:r>
      <w:proofErr w:type="spellEnd"/>
      <w:r>
        <w:t xml:space="preserve"> ausserhalb des </w:t>
      </w:r>
      <w:proofErr w:type="spellStart"/>
      <w:r>
        <w:t>Landts</w:t>
      </w:r>
      <w:proofErr w:type="spellEnd"/>
      <w:r>
        <w:t xml:space="preserve"> zu </w:t>
      </w:r>
      <w:proofErr w:type="spellStart"/>
      <w:r>
        <w:t>Sachssen</w:t>
      </w:r>
      <w:proofErr w:type="spellEnd"/>
      <w:r>
        <w:t xml:space="preserve"> </w:t>
      </w:r>
      <w:proofErr w:type="spellStart"/>
      <w:r>
        <w:t>rad</w:t>
      </w:r>
      <w:proofErr w:type="spellEnd"/>
      <w:r>
        <w:t xml:space="preserve"> ich/ wenn sie an den örtern predigen/ do vor das </w:t>
      </w:r>
      <w:proofErr w:type="spellStart"/>
      <w:r>
        <w:t>Euangelion</w:t>
      </w:r>
      <w:proofErr w:type="spellEnd"/>
      <w:r>
        <w:t xml:space="preserve"> nicht geprediget ist/ das sie viel </w:t>
      </w:r>
      <w:proofErr w:type="spellStart"/>
      <w:r>
        <w:t>dings</w:t>
      </w:r>
      <w:proofErr w:type="spellEnd"/>
      <w:r>
        <w:t xml:space="preserve"> </w:t>
      </w:r>
      <w:proofErr w:type="spellStart"/>
      <w:r>
        <w:t>leyden</w:t>
      </w:r>
      <w:proofErr w:type="spellEnd"/>
      <w:r>
        <w:t xml:space="preserve">/ bis sie das </w:t>
      </w:r>
      <w:proofErr w:type="spellStart"/>
      <w:r>
        <w:t>Euangelion</w:t>
      </w:r>
      <w:proofErr w:type="spellEnd"/>
      <w:r>
        <w:t xml:space="preserve"> </w:t>
      </w:r>
      <w:proofErr w:type="spellStart"/>
      <w:r>
        <w:t>weyter</w:t>
      </w:r>
      <w:proofErr w:type="spellEnd"/>
      <w:r>
        <w:t xml:space="preserve"> bringen/ Die aber nicht predigen/ den las ich nicht nach/ </w:t>
      </w:r>
      <w:proofErr w:type="spellStart"/>
      <w:r>
        <w:t>Mess</w:t>
      </w:r>
      <w:proofErr w:type="spellEnd"/>
      <w:r>
        <w:t xml:space="preserve"> zuhalten. </w:t>
      </w:r>
    </w:p>
    <w:p w14:paraId="01CE2C09" w14:textId="77777777" w:rsidR="003F4562" w:rsidRDefault="003F4562" w:rsidP="003F4562">
      <w:pPr>
        <w:pStyle w:val="StandardWeb"/>
      </w:pPr>
      <w:r>
        <w:t xml:space="preserve">Also hab ich zwey gesagt/ Zum ersten/ das man rechtschaffen predigen soll/ </w:t>
      </w:r>
      <w:proofErr w:type="spellStart"/>
      <w:r>
        <w:t>Vnd</w:t>
      </w:r>
      <w:proofErr w:type="spellEnd"/>
      <w:r>
        <w:t xml:space="preserve"> zum andern/ das die </w:t>
      </w:r>
      <w:proofErr w:type="spellStart"/>
      <w:r>
        <w:t>Mess</w:t>
      </w:r>
      <w:proofErr w:type="spellEnd"/>
      <w:r>
        <w:t xml:space="preserve"> nichts anders/ denn </w:t>
      </w:r>
      <w:proofErr w:type="spellStart"/>
      <w:r>
        <w:t>eyn</w:t>
      </w:r>
      <w:proofErr w:type="spellEnd"/>
      <w:r>
        <w:t xml:space="preserve"> </w:t>
      </w:r>
      <w:proofErr w:type="spellStart"/>
      <w:r>
        <w:t>geniessung</w:t>
      </w:r>
      <w:proofErr w:type="spellEnd"/>
      <w:r>
        <w:t xml:space="preserve"> seyn soll. </w:t>
      </w:r>
      <w:proofErr w:type="spellStart"/>
      <w:r>
        <w:t>Dise</w:t>
      </w:r>
      <w:proofErr w:type="spellEnd"/>
      <w:r>
        <w:t xml:space="preserve"> zwo </w:t>
      </w:r>
      <w:proofErr w:type="spellStart"/>
      <w:r>
        <w:t>Cerimonien</w:t>
      </w:r>
      <w:proofErr w:type="spellEnd"/>
      <w:r>
        <w:t xml:space="preserve"> </w:t>
      </w:r>
      <w:proofErr w:type="spellStart"/>
      <w:r>
        <w:t>mus</w:t>
      </w:r>
      <w:proofErr w:type="spellEnd"/>
      <w:r>
        <w:t xml:space="preserve"> man von not wegen </w:t>
      </w:r>
      <w:proofErr w:type="spellStart"/>
      <w:r>
        <w:t>verandern</w:t>
      </w:r>
      <w:proofErr w:type="spellEnd"/>
      <w:r>
        <w:t xml:space="preserve">. </w:t>
      </w:r>
    </w:p>
    <w:p w14:paraId="5D7C0526" w14:textId="77777777" w:rsidR="003F4562" w:rsidRDefault="003F4562" w:rsidP="003F4562">
      <w:pPr>
        <w:pStyle w:val="StandardWeb"/>
      </w:pPr>
      <w:proofErr w:type="spellStart"/>
      <w:r>
        <w:t>Vnter</w:t>
      </w:r>
      <w:proofErr w:type="spellEnd"/>
      <w:r>
        <w:t xml:space="preserve"> allem andern </w:t>
      </w:r>
      <w:proofErr w:type="spellStart"/>
      <w:r>
        <w:t>gesang</w:t>
      </w:r>
      <w:proofErr w:type="spellEnd"/>
      <w:r>
        <w:t xml:space="preserve">/ so man thut/ neben den todten </w:t>
      </w:r>
      <w:proofErr w:type="spellStart"/>
      <w:r>
        <w:t>vigilien</w:t>
      </w:r>
      <w:proofErr w:type="spellEnd"/>
      <w:r>
        <w:t xml:space="preserve">/ ist auch das </w:t>
      </w:r>
      <w:proofErr w:type="spellStart"/>
      <w:r>
        <w:t>vnchristlich</w:t>
      </w:r>
      <w:proofErr w:type="spellEnd"/>
      <w:r>
        <w:t xml:space="preserve"> </w:t>
      </w:r>
      <w:proofErr w:type="spellStart"/>
      <w:r>
        <w:t>vnd</w:t>
      </w:r>
      <w:proofErr w:type="spellEnd"/>
      <w:r>
        <w:t xml:space="preserve"> Gottlos/ das man aus </w:t>
      </w:r>
      <w:proofErr w:type="spellStart"/>
      <w:r>
        <w:t>eynem</w:t>
      </w:r>
      <w:proofErr w:type="spellEnd"/>
      <w:r>
        <w:t xml:space="preserve"> </w:t>
      </w:r>
      <w:proofErr w:type="spellStart"/>
      <w:r>
        <w:t>gezwanck</w:t>
      </w:r>
      <w:proofErr w:type="spellEnd"/>
      <w:r>
        <w:t xml:space="preserve"> </w:t>
      </w:r>
      <w:proofErr w:type="spellStart"/>
      <w:r>
        <w:t>vnd</w:t>
      </w:r>
      <w:proofErr w:type="spellEnd"/>
      <w:r>
        <w:t xml:space="preserve"> nach der </w:t>
      </w:r>
      <w:proofErr w:type="spellStart"/>
      <w:r>
        <w:t>satzung</w:t>
      </w:r>
      <w:proofErr w:type="spellEnd"/>
      <w:r>
        <w:t xml:space="preserve"> singet/ </w:t>
      </w:r>
      <w:proofErr w:type="spellStart"/>
      <w:r>
        <w:t>Vnd</w:t>
      </w:r>
      <w:proofErr w:type="spellEnd"/>
      <w:r>
        <w:t xml:space="preserve"> das man sich </w:t>
      </w:r>
      <w:proofErr w:type="spellStart"/>
      <w:r>
        <w:t>auff</w:t>
      </w:r>
      <w:proofErr w:type="spellEnd"/>
      <w:r>
        <w:t xml:space="preserve"> </w:t>
      </w:r>
      <w:proofErr w:type="spellStart"/>
      <w:r>
        <w:t>solchs</w:t>
      </w:r>
      <w:proofErr w:type="spellEnd"/>
      <w:r>
        <w:t xml:space="preserve"> </w:t>
      </w:r>
      <w:proofErr w:type="spellStart"/>
      <w:r>
        <w:t>gesang</w:t>
      </w:r>
      <w:proofErr w:type="spellEnd"/>
      <w:r>
        <w:t xml:space="preserve"> verlest/ wenn mans gesungen hat/ </w:t>
      </w:r>
      <w:proofErr w:type="spellStart"/>
      <w:r>
        <w:t>vnd</w:t>
      </w:r>
      <w:proofErr w:type="spellEnd"/>
      <w:r>
        <w:t xml:space="preserve"> </w:t>
      </w:r>
      <w:proofErr w:type="spellStart"/>
      <w:r>
        <w:t>forcht</w:t>
      </w:r>
      <w:proofErr w:type="spellEnd"/>
      <w:r>
        <w:t xml:space="preserve"> wenn mans </w:t>
      </w:r>
      <w:proofErr w:type="spellStart"/>
      <w:r>
        <w:t>vnterlest</w:t>
      </w:r>
      <w:proofErr w:type="spellEnd"/>
      <w:r>
        <w:t xml:space="preserve">/ eben als machten </w:t>
      </w:r>
      <w:proofErr w:type="spellStart"/>
      <w:r>
        <w:t>vns</w:t>
      </w:r>
      <w:proofErr w:type="spellEnd"/>
      <w:r>
        <w:t xml:space="preserve"> solche ding selig. </w:t>
      </w:r>
    </w:p>
    <w:p w14:paraId="79DE5F44" w14:textId="77777777" w:rsidR="003F4562" w:rsidRDefault="003F4562" w:rsidP="003F4562">
      <w:pPr>
        <w:pStyle w:val="StandardWeb"/>
      </w:pPr>
      <w:r>
        <w:t xml:space="preserve">Item so ist das auch </w:t>
      </w:r>
      <w:proofErr w:type="spellStart"/>
      <w:r>
        <w:t>vnchristlich</w:t>
      </w:r>
      <w:proofErr w:type="spellEnd"/>
      <w:r>
        <w:t xml:space="preserve">/ das man </w:t>
      </w:r>
      <w:proofErr w:type="spellStart"/>
      <w:r>
        <w:t>etlich</w:t>
      </w:r>
      <w:proofErr w:type="spellEnd"/>
      <w:r>
        <w:t xml:space="preserve"> </w:t>
      </w:r>
      <w:proofErr w:type="spellStart"/>
      <w:r>
        <w:t>gesang</w:t>
      </w:r>
      <w:proofErr w:type="spellEnd"/>
      <w:r>
        <w:t xml:space="preserve"> singet/ die </w:t>
      </w:r>
      <w:proofErr w:type="spellStart"/>
      <w:r>
        <w:t>vnchristlich</w:t>
      </w:r>
      <w:proofErr w:type="spellEnd"/>
      <w:r>
        <w:t xml:space="preserve"> zu der </w:t>
      </w:r>
      <w:proofErr w:type="spellStart"/>
      <w:r>
        <w:t>Eererbietung</w:t>
      </w:r>
      <w:proofErr w:type="spellEnd"/>
      <w:r>
        <w:t xml:space="preserve"> der </w:t>
      </w:r>
      <w:proofErr w:type="spellStart"/>
      <w:r>
        <w:t>heyligen</w:t>
      </w:r>
      <w:proofErr w:type="spellEnd"/>
      <w:r>
        <w:t xml:space="preserve"> gezogen sind. </w:t>
      </w:r>
    </w:p>
    <w:p w14:paraId="62F9AA17" w14:textId="77777777" w:rsidR="003F4562" w:rsidRDefault="003F4562" w:rsidP="003F4562">
      <w:pPr>
        <w:pStyle w:val="StandardWeb"/>
      </w:pPr>
      <w:r>
        <w:t xml:space="preserve">Item so ist das auch unchristlich/ das mans </w:t>
      </w:r>
      <w:proofErr w:type="spellStart"/>
      <w:r>
        <w:t>dafur</w:t>
      </w:r>
      <w:proofErr w:type="spellEnd"/>
      <w:r>
        <w:t xml:space="preserve"> </w:t>
      </w:r>
      <w:proofErr w:type="spellStart"/>
      <w:r>
        <w:t>heldet</w:t>
      </w:r>
      <w:proofErr w:type="spellEnd"/>
      <w:r>
        <w:t xml:space="preserve">/ als </w:t>
      </w:r>
      <w:proofErr w:type="spellStart"/>
      <w:r>
        <w:t>solten</w:t>
      </w:r>
      <w:proofErr w:type="spellEnd"/>
      <w:r>
        <w:t xml:space="preserve"> solche ding die </w:t>
      </w:r>
      <w:proofErr w:type="spellStart"/>
      <w:r>
        <w:t>Stiffter</w:t>
      </w:r>
      <w:proofErr w:type="spellEnd"/>
      <w:r>
        <w:t xml:space="preserve">/ das ist die gelt darzu geben/ </w:t>
      </w:r>
      <w:proofErr w:type="spellStart"/>
      <w:r>
        <w:t>vnd</w:t>
      </w:r>
      <w:proofErr w:type="spellEnd"/>
      <w:r>
        <w:t xml:space="preserve"> </w:t>
      </w:r>
      <w:proofErr w:type="spellStart"/>
      <w:r>
        <w:t>altar</w:t>
      </w:r>
      <w:proofErr w:type="spellEnd"/>
      <w:r>
        <w:t xml:space="preserve"> </w:t>
      </w:r>
      <w:proofErr w:type="spellStart"/>
      <w:r>
        <w:t>auffgericht</w:t>
      </w:r>
      <w:proofErr w:type="spellEnd"/>
      <w:r>
        <w:t xml:space="preserve"> haben/ selig machen. </w:t>
      </w:r>
    </w:p>
    <w:p w14:paraId="1EFF0DE6" w14:textId="77777777" w:rsidR="003F4562" w:rsidRDefault="003F4562" w:rsidP="003F4562">
      <w:pPr>
        <w:pStyle w:val="StandardWeb"/>
      </w:pPr>
      <w:r>
        <w:t xml:space="preserve">Lieber </w:t>
      </w:r>
      <w:proofErr w:type="spellStart"/>
      <w:r>
        <w:t>warzu</w:t>
      </w:r>
      <w:proofErr w:type="spellEnd"/>
      <w:r>
        <w:t xml:space="preserve"> singen doch nicht </w:t>
      </w:r>
      <w:proofErr w:type="spellStart"/>
      <w:r>
        <w:t>alleyn</w:t>
      </w:r>
      <w:proofErr w:type="spellEnd"/>
      <w:r>
        <w:t xml:space="preserve"> die </w:t>
      </w:r>
      <w:proofErr w:type="spellStart"/>
      <w:r>
        <w:t>trunckene</w:t>
      </w:r>
      <w:proofErr w:type="spellEnd"/>
      <w:r>
        <w:t xml:space="preserve"> Chorschüler </w:t>
      </w:r>
      <w:proofErr w:type="spellStart"/>
      <w:r>
        <w:t>vnd</w:t>
      </w:r>
      <w:proofErr w:type="spellEnd"/>
      <w:r>
        <w:t xml:space="preserve"> </w:t>
      </w:r>
      <w:proofErr w:type="spellStart"/>
      <w:r>
        <w:t>hurer</w:t>
      </w:r>
      <w:proofErr w:type="spellEnd"/>
      <w:r>
        <w:t xml:space="preserve">/ sondern auch die grossen </w:t>
      </w:r>
      <w:proofErr w:type="spellStart"/>
      <w:r>
        <w:t>Tumherrn</w:t>
      </w:r>
      <w:proofErr w:type="spellEnd"/>
      <w:r>
        <w:t xml:space="preserve">/ </w:t>
      </w:r>
      <w:proofErr w:type="spellStart"/>
      <w:r>
        <w:t>weyl</w:t>
      </w:r>
      <w:proofErr w:type="spellEnd"/>
      <w:r>
        <w:t xml:space="preserve"> sie die </w:t>
      </w:r>
      <w:proofErr w:type="spellStart"/>
      <w:r>
        <w:t>psalmen</w:t>
      </w:r>
      <w:proofErr w:type="spellEnd"/>
      <w:r>
        <w:t xml:space="preserve"> nicht verstehen/ dann das sie nur verspotten </w:t>
      </w:r>
      <w:proofErr w:type="spellStart"/>
      <w:r>
        <w:t>vnd</w:t>
      </w:r>
      <w:proofErr w:type="spellEnd"/>
      <w:r>
        <w:t xml:space="preserve"> </w:t>
      </w:r>
      <w:proofErr w:type="spellStart"/>
      <w:r>
        <w:t>lestern</w:t>
      </w:r>
      <w:proofErr w:type="spellEnd"/>
      <w:r>
        <w:t xml:space="preserve"> den </w:t>
      </w:r>
      <w:proofErr w:type="spellStart"/>
      <w:r>
        <w:t>namen</w:t>
      </w:r>
      <w:proofErr w:type="spellEnd"/>
      <w:r>
        <w:t xml:space="preserve"> Gottes den </w:t>
      </w:r>
      <w:proofErr w:type="spellStart"/>
      <w:r>
        <w:t>gantzen</w:t>
      </w:r>
      <w:proofErr w:type="spellEnd"/>
      <w:r>
        <w:t xml:space="preserve"> tag? Da geschehen alle ding </w:t>
      </w:r>
      <w:proofErr w:type="spellStart"/>
      <w:r>
        <w:t>widder</w:t>
      </w:r>
      <w:proofErr w:type="spellEnd"/>
      <w:r>
        <w:t xml:space="preserve"> das </w:t>
      </w:r>
      <w:proofErr w:type="spellStart"/>
      <w:r>
        <w:t>gepot</w:t>
      </w:r>
      <w:proofErr w:type="spellEnd"/>
      <w:r>
        <w:t xml:space="preserve"> Gottes/ Du </w:t>
      </w:r>
      <w:proofErr w:type="spellStart"/>
      <w:r>
        <w:t>solt</w:t>
      </w:r>
      <w:proofErr w:type="spellEnd"/>
      <w:r>
        <w:t xml:space="preserve"> den </w:t>
      </w:r>
      <w:proofErr w:type="spellStart"/>
      <w:r>
        <w:t>namen</w:t>
      </w:r>
      <w:proofErr w:type="spellEnd"/>
      <w:r>
        <w:t xml:space="preserve"> </w:t>
      </w:r>
      <w:proofErr w:type="spellStart"/>
      <w:r>
        <w:t>deynes</w:t>
      </w:r>
      <w:proofErr w:type="spellEnd"/>
      <w:r>
        <w:t xml:space="preserve"> Gottes nicht </w:t>
      </w:r>
      <w:proofErr w:type="spellStart"/>
      <w:r>
        <w:t>vnnütz</w:t>
      </w:r>
      <w:proofErr w:type="spellEnd"/>
      <w:r>
        <w:t xml:space="preserve"> </w:t>
      </w:r>
      <w:proofErr w:type="spellStart"/>
      <w:r>
        <w:t>nemen</w:t>
      </w:r>
      <w:proofErr w:type="spellEnd"/>
      <w:r>
        <w:t xml:space="preserve">/ Denn man findet der </w:t>
      </w:r>
      <w:proofErr w:type="spellStart"/>
      <w:r>
        <w:t>woll</w:t>
      </w:r>
      <w:proofErr w:type="spellEnd"/>
      <w:r>
        <w:t xml:space="preserve">/ die </w:t>
      </w:r>
      <w:proofErr w:type="spellStart"/>
      <w:r>
        <w:t>yhr</w:t>
      </w:r>
      <w:proofErr w:type="spellEnd"/>
      <w:r>
        <w:t xml:space="preserve"> </w:t>
      </w:r>
      <w:proofErr w:type="spellStart"/>
      <w:r>
        <w:t>prelaturen</w:t>
      </w:r>
      <w:proofErr w:type="spellEnd"/>
      <w:r>
        <w:t xml:space="preserve"> </w:t>
      </w:r>
      <w:proofErr w:type="spellStart"/>
      <w:r>
        <w:t>vnd</w:t>
      </w:r>
      <w:proofErr w:type="spellEnd"/>
      <w:r>
        <w:t xml:space="preserve"> </w:t>
      </w:r>
      <w:proofErr w:type="spellStart"/>
      <w:r>
        <w:t>titel</w:t>
      </w:r>
      <w:proofErr w:type="spellEnd"/>
      <w:r>
        <w:t xml:space="preserve"> </w:t>
      </w:r>
      <w:proofErr w:type="spellStart"/>
      <w:r>
        <w:t>berümen</w:t>
      </w:r>
      <w:proofErr w:type="spellEnd"/>
      <w:r>
        <w:t xml:space="preserve">/ </w:t>
      </w:r>
      <w:proofErr w:type="spellStart"/>
      <w:r>
        <w:t>vnd</w:t>
      </w:r>
      <w:proofErr w:type="spellEnd"/>
      <w:r>
        <w:t xml:space="preserve"> doch </w:t>
      </w:r>
      <w:proofErr w:type="spellStart"/>
      <w:r>
        <w:t>ynn</w:t>
      </w:r>
      <w:proofErr w:type="spellEnd"/>
      <w:r>
        <w:t xml:space="preserve"> </w:t>
      </w:r>
      <w:proofErr w:type="spellStart"/>
      <w:r>
        <w:t>geystlichen</w:t>
      </w:r>
      <w:proofErr w:type="spellEnd"/>
      <w:r>
        <w:t xml:space="preserve"> </w:t>
      </w:r>
      <w:proofErr w:type="spellStart"/>
      <w:r>
        <w:t>sachen</w:t>
      </w:r>
      <w:proofErr w:type="spellEnd"/>
      <w:r>
        <w:t xml:space="preserve"> grober/ denn die </w:t>
      </w:r>
      <w:proofErr w:type="spellStart"/>
      <w:r>
        <w:t>plöcher</w:t>
      </w:r>
      <w:proofErr w:type="spellEnd"/>
      <w:r>
        <w:t xml:space="preserve">/ </w:t>
      </w:r>
      <w:proofErr w:type="spellStart"/>
      <w:r>
        <w:t>vnd</w:t>
      </w:r>
      <w:proofErr w:type="spellEnd"/>
      <w:r>
        <w:t xml:space="preserve"> </w:t>
      </w:r>
      <w:proofErr w:type="spellStart"/>
      <w:r>
        <w:t>herter</w:t>
      </w:r>
      <w:proofErr w:type="spellEnd"/>
      <w:r>
        <w:t xml:space="preserve">/ denn die </w:t>
      </w:r>
      <w:proofErr w:type="spellStart"/>
      <w:r>
        <w:t>ambos</w:t>
      </w:r>
      <w:proofErr w:type="spellEnd"/>
      <w:r>
        <w:t xml:space="preserve"> sind/ </w:t>
      </w:r>
      <w:proofErr w:type="spellStart"/>
      <w:r>
        <w:t>widder</w:t>
      </w:r>
      <w:proofErr w:type="spellEnd"/>
      <w:r>
        <w:t xml:space="preserve"> das </w:t>
      </w:r>
      <w:proofErr w:type="spellStart"/>
      <w:r>
        <w:t>wort</w:t>
      </w:r>
      <w:proofErr w:type="spellEnd"/>
      <w:r>
        <w:t xml:space="preserve"> Gottes. </w:t>
      </w:r>
    </w:p>
    <w:p w14:paraId="39C4E65B" w14:textId="77777777" w:rsidR="003F4562" w:rsidRDefault="003F4562" w:rsidP="003F4562">
      <w:pPr>
        <w:pStyle w:val="StandardWeb"/>
      </w:pPr>
      <w:r>
        <w:t xml:space="preserve">Bey </w:t>
      </w:r>
      <w:proofErr w:type="spellStart"/>
      <w:r>
        <w:t>vns</w:t>
      </w:r>
      <w:proofErr w:type="spellEnd"/>
      <w:r>
        <w:t xml:space="preserve"> </w:t>
      </w:r>
      <w:proofErr w:type="spellStart"/>
      <w:r>
        <w:t>weyl</w:t>
      </w:r>
      <w:proofErr w:type="spellEnd"/>
      <w:r>
        <w:t xml:space="preserve"> man aus Gottes gab/ itzt den </w:t>
      </w:r>
      <w:proofErr w:type="spellStart"/>
      <w:r>
        <w:t>psalter</w:t>
      </w:r>
      <w:proofErr w:type="spellEnd"/>
      <w:r>
        <w:t xml:space="preserve"> </w:t>
      </w:r>
      <w:proofErr w:type="spellStart"/>
      <w:r>
        <w:t>horet</w:t>
      </w:r>
      <w:proofErr w:type="spellEnd"/>
      <w:r>
        <w:t xml:space="preserve"> auslegen/ (Denn den </w:t>
      </w:r>
      <w:proofErr w:type="spellStart"/>
      <w:r>
        <w:t>psalter</w:t>
      </w:r>
      <w:proofErr w:type="spellEnd"/>
      <w:r>
        <w:t xml:space="preserve"> an </w:t>
      </w:r>
      <w:proofErr w:type="spellStart"/>
      <w:r>
        <w:t>yhm</w:t>
      </w:r>
      <w:proofErr w:type="spellEnd"/>
      <w:r>
        <w:t xml:space="preserve"> </w:t>
      </w:r>
      <w:proofErr w:type="spellStart"/>
      <w:r>
        <w:t>selbs</w:t>
      </w:r>
      <w:proofErr w:type="spellEnd"/>
      <w:r>
        <w:t xml:space="preserve"> lernet man/ durch </w:t>
      </w:r>
      <w:proofErr w:type="spellStart"/>
      <w:r>
        <w:t>erfarung</w:t>
      </w:r>
      <w:proofErr w:type="spellEnd"/>
      <w:r>
        <w:t xml:space="preserve"> </w:t>
      </w:r>
      <w:proofErr w:type="spellStart"/>
      <w:r>
        <w:t>vnd</w:t>
      </w:r>
      <w:proofErr w:type="spellEnd"/>
      <w:r>
        <w:t xml:space="preserve"> </w:t>
      </w:r>
      <w:proofErr w:type="spellStart"/>
      <w:r>
        <w:t>anfechtung</w:t>
      </w:r>
      <w:proofErr w:type="spellEnd"/>
      <w:r>
        <w:t xml:space="preserve">) sind </w:t>
      </w:r>
      <w:proofErr w:type="spellStart"/>
      <w:r>
        <w:t>furtreffliche</w:t>
      </w:r>
      <w:proofErr w:type="spellEnd"/>
      <w:r>
        <w:t xml:space="preserve"> </w:t>
      </w:r>
      <w:proofErr w:type="spellStart"/>
      <w:r>
        <w:t>zuhörer</w:t>
      </w:r>
      <w:proofErr w:type="spellEnd"/>
      <w:r>
        <w:t xml:space="preserve">/ Da </w:t>
      </w:r>
      <w:proofErr w:type="spellStart"/>
      <w:r>
        <w:t>sihet</w:t>
      </w:r>
      <w:proofErr w:type="spellEnd"/>
      <w:r>
        <w:t xml:space="preserve"> man aber allein nicht </w:t>
      </w:r>
      <w:proofErr w:type="spellStart"/>
      <w:r>
        <w:t>ym</w:t>
      </w:r>
      <w:proofErr w:type="spellEnd"/>
      <w:r>
        <w:t xml:space="preserve"> </w:t>
      </w:r>
      <w:proofErr w:type="spellStart"/>
      <w:r>
        <w:t>psalter</w:t>
      </w:r>
      <w:proofErr w:type="spellEnd"/>
      <w:r>
        <w:t xml:space="preserve">/ die tag </w:t>
      </w:r>
      <w:proofErr w:type="spellStart"/>
      <w:r>
        <w:t>vnd</w:t>
      </w:r>
      <w:proofErr w:type="spellEnd"/>
      <w:r>
        <w:t xml:space="preserve"> </w:t>
      </w:r>
      <w:proofErr w:type="spellStart"/>
      <w:r>
        <w:t>nacht</w:t>
      </w:r>
      <w:proofErr w:type="spellEnd"/>
      <w:r>
        <w:t xml:space="preserve"> </w:t>
      </w:r>
      <w:proofErr w:type="spellStart"/>
      <w:r>
        <w:t>ym</w:t>
      </w:r>
      <w:proofErr w:type="spellEnd"/>
      <w:r>
        <w:t xml:space="preserve"> </w:t>
      </w:r>
      <w:proofErr w:type="spellStart"/>
      <w:r>
        <w:t>Stifft</w:t>
      </w:r>
      <w:proofErr w:type="spellEnd"/>
      <w:r>
        <w:t xml:space="preserve"> </w:t>
      </w:r>
      <w:proofErr w:type="spellStart"/>
      <w:r>
        <w:t>schreyen</w:t>
      </w:r>
      <w:proofErr w:type="spellEnd"/>
      <w:r>
        <w:t xml:space="preserve"> </w:t>
      </w:r>
      <w:proofErr w:type="spellStart"/>
      <w:r>
        <w:t>vnd</w:t>
      </w:r>
      <w:proofErr w:type="spellEnd"/>
      <w:r>
        <w:t xml:space="preserve"> nicht </w:t>
      </w:r>
      <w:proofErr w:type="spellStart"/>
      <w:r>
        <w:t>psalliren</w:t>
      </w:r>
      <w:proofErr w:type="spellEnd"/>
      <w:r>
        <w:t xml:space="preserve">. </w:t>
      </w:r>
      <w:proofErr w:type="spellStart"/>
      <w:r>
        <w:t>Vnangesehen</w:t>
      </w:r>
      <w:proofErr w:type="spellEnd"/>
      <w:r>
        <w:t xml:space="preserve">/ das der selben </w:t>
      </w:r>
      <w:proofErr w:type="spellStart"/>
      <w:r>
        <w:t>LEction</w:t>
      </w:r>
      <w:proofErr w:type="spellEnd"/>
      <w:r>
        <w:t xml:space="preserve"> stund/ die aller bequemst </w:t>
      </w:r>
      <w:proofErr w:type="spellStart"/>
      <w:r>
        <w:t>vnd</w:t>
      </w:r>
      <w:proofErr w:type="spellEnd"/>
      <w:r>
        <w:t xml:space="preserve"> </w:t>
      </w:r>
      <w:proofErr w:type="spellStart"/>
      <w:r>
        <w:t>gelegenest</w:t>
      </w:r>
      <w:proofErr w:type="spellEnd"/>
      <w:r>
        <w:t xml:space="preserve"> stund </w:t>
      </w:r>
      <w:proofErr w:type="spellStart"/>
      <w:r>
        <w:t>fur</w:t>
      </w:r>
      <w:proofErr w:type="spellEnd"/>
      <w:r>
        <w:t xml:space="preserve"> sie ist/ Was </w:t>
      </w:r>
      <w:proofErr w:type="spellStart"/>
      <w:r>
        <w:t>Gottselckeyt</w:t>
      </w:r>
      <w:proofErr w:type="spellEnd"/>
      <w:r>
        <w:t xml:space="preserve"> </w:t>
      </w:r>
      <w:proofErr w:type="spellStart"/>
      <w:r>
        <w:t>kundestu</w:t>
      </w:r>
      <w:proofErr w:type="spellEnd"/>
      <w:r>
        <w:t xml:space="preserve"> dich denn zu </w:t>
      </w:r>
      <w:proofErr w:type="spellStart"/>
      <w:r>
        <w:t>yhnen</w:t>
      </w:r>
      <w:proofErr w:type="spellEnd"/>
      <w:r>
        <w:t xml:space="preserve"> vertrösten? </w:t>
      </w:r>
    </w:p>
    <w:p w14:paraId="51C5F491" w14:textId="77777777" w:rsidR="003F4562" w:rsidRDefault="003F4562" w:rsidP="003F4562">
      <w:pPr>
        <w:pStyle w:val="StandardWeb"/>
      </w:pPr>
      <w:r>
        <w:t xml:space="preserve">Doch </w:t>
      </w:r>
      <w:proofErr w:type="spellStart"/>
      <w:r>
        <w:t>taddel</w:t>
      </w:r>
      <w:proofErr w:type="spellEnd"/>
      <w:r>
        <w:t xml:space="preserve"> ich nicht/ das auch die </w:t>
      </w:r>
      <w:proofErr w:type="spellStart"/>
      <w:r>
        <w:t>kinder</w:t>
      </w:r>
      <w:proofErr w:type="spellEnd"/>
      <w:r>
        <w:t xml:space="preserve"> die </w:t>
      </w:r>
      <w:proofErr w:type="spellStart"/>
      <w:r>
        <w:t>psalmen</w:t>
      </w:r>
      <w:proofErr w:type="spellEnd"/>
      <w:r>
        <w:t xml:space="preserve"> </w:t>
      </w:r>
      <w:proofErr w:type="spellStart"/>
      <w:r>
        <w:t>Lateynisch</w:t>
      </w:r>
      <w:proofErr w:type="spellEnd"/>
      <w:r>
        <w:t xml:space="preserve"> singen/ </w:t>
      </w:r>
      <w:proofErr w:type="spellStart"/>
      <w:r>
        <w:t>Alleyn</w:t>
      </w:r>
      <w:proofErr w:type="spellEnd"/>
      <w:r>
        <w:t xml:space="preserve"> das es frey </w:t>
      </w:r>
      <w:proofErr w:type="spellStart"/>
      <w:r>
        <w:t>vnd</w:t>
      </w:r>
      <w:proofErr w:type="spellEnd"/>
      <w:r>
        <w:t xml:space="preserve"> </w:t>
      </w:r>
      <w:proofErr w:type="spellStart"/>
      <w:r>
        <w:t>vngezwungen</w:t>
      </w:r>
      <w:proofErr w:type="spellEnd"/>
      <w:r>
        <w:t xml:space="preserve"> geschehe, Doch </w:t>
      </w:r>
      <w:proofErr w:type="spellStart"/>
      <w:r>
        <w:t>wolt</w:t>
      </w:r>
      <w:proofErr w:type="spellEnd"/>
      <w:r>
        <w:t xml:space="preserve"> ich gern/ das man </w:t>
      </w:r>
      <w:proofErr w:type="spellStart"/>
      <w:r>
        <w:t>nymmer</w:t>
      </w:r>
      <w:proofErr w:type="spellEnd"/>
      <w:r>
        <w:t xml:space="preserve"> nichts </w:t>
      </w:r>
      <w:proofErr w:type="spellStart"/>
      <w:r>
        <w:t>ynn</w:t>
      </w:r>
      <w:proofErr w:type="spellEnd"/>
      <w:r>
        <w:t xml:space="preserve"> </w:t>
      </w:r>
      <w:proofErr w:type="spellStart"/>
      <w:r>
        <w:t>vnbekanter</w:t>
      </w:r>
      <w:proofErr w:type="spellEnd"/>
      <w:r>
        <w:t xml:space="preserve"> sprach singe/ man predigt denn auch darneben Gottes </w:t>
      </w:r>
      <w:proofErr w:type="spellStart"/>
      <w:r>
        <w:t>wort</w:t>
      </w:r>
      <w:proofErr w:type="spellEnd"/>
      <w:r>
        <w:t xml:space="preserve">/ wie denn </w:t>
      </w:r>
      <w:proofErr w:type="spellStart"/>
      <w:r>
        <w:t>Sant</w:t>
      </w:r>
      <w:proofErr w:type="spellEnd"/>
      <w:r>
        <w:t xml:space="preserve"> Paul </w:t>
      </w:r>
      <w:proofErr w:type="spellStart"/>
      <w:r>
        <w:t>yn</w:t>
      </w:r>
      <w:proofErr w:type="spellEnd"/>
      <w:r>
        <w:t xml:space="preserve"> der ersten Episteln zu den Corinther will/ do er sagt/ Wenn </w:t>
      </w:r>
      <w:proofErr w:type="spellStart"/>
      <w:r>
        <w:t>keyn</w:t>
      </w:r>
      <w:proofErr w:type="spellEnd"/>
      <w:r>
        <w:t xml:space="preserve"> </w:t>
      </w:r>
      <w:proofErr w:type="spellStart"/>
      <w:r>
        <w:t>ausleger</w:t>
      </w:r>
      <w:proofErr w:type="spellEnd"/>
      <w:r>
        <w:t xml:space="preserve"> </w:t>
      </w:r>
      <w:proofErr w:type="spellStart"/>
      <w:r>
        <w:t>furhanden</w:t>
      </w:r>
      <w:proofErr w:type="spellEnd"/>
      <w:r>
        <w:t xml:space="preserve"> ist/ so </w:t>
      </w:r>
      <w:proofErr w:type="spellStart"/>
      <w:r>
        <w:t>schweyge</w:t>
      </w:r>
      <w:proofErr w:type="spellEnd"/>
      <w:r>
        <w:t xml:space="preserve"> der/ der mit </w:t>
      </w:r>
      <w:proofErr w:type="spellStart"/>
      <w:r>
        <w:t>zungen</w:t>
      </w:r>
      <w:proofErr w:type="spellEnd"/>
      <w:r>
        <w:t xml:space="preserve"> redet/ Wie </w:t>
      </w:r>
      <w:proofErr w:type="spellStart"/>
      <w:r>
        <w:t>wyrs</w:t>
      </w:r>
      <w:proofErr w:type="spellEnd"/>
      <w:r>
        <w:t xml:space="preserve"> denn itzt Gott lob </w:t>
      </w:r>
      <w:proofErr w:type="spellStart"/>
      <w:r>
        <w:t>ynn</w:t>
      </w:r>
      <w:proofErr w:type="spellEnd"/>
      <w:r>
        <w:t xml:space="preserve"> </w:t>
      </w:r>
      <w:proofErr w:type="spellStart"/>
      <w:r>
        <w:t>vnser</w:t>
      </w:r>
      <w:proofErr w:type="spellEnd"/>
      <w:r>
        <w:t xml:space="preserve"> </w:t>
      </w:r>
      <w:proofErr w:type="spellStart"/>
      <w:r>
        <w:t>kirchen</w:t>
      </w:r>
      <w:proofErr w:type="spellEnd"/>
      <w:r>
        <w:t xml:space="preserve"> auch zum </w:t>
      </w:r>
      <w:proofErr w:type="spellStart"/>
      <w:r>
        <w:t>teyl</w:t>
      </w:r>
      <w:proofErr w:type="spellEnd"/>
      <w:r>
        <w:t xml:space="preserve"> halten. </w:t>
      </w:r>
    </w:p>
    <w:p w14:paraId="324451C4" w14:textId="77777777" w:rsidR="003F4562" w:rsidRDefault="003F4562" w:rsidP="003F4562">
      <w:pPr>
        <w:pStyle w:val="StandardWeb"/>
      </w:pPr>
      <w:r>
        <w:t xml:space="preserve">Man </w:t>
      </w:r>
      <w:proofErr w:type="spellStart"/>
      <w:r>
        <w:t>mocht</w:t>
      </w:r>
      <w:proofErr w:type="spellEnd"/>
      <w:r>
        <w:t xml:space="preserve"> auch </w:t>
      </w:r>
      <w:proofErr w:type="spellStart"/>
      <w:r>
        <w:t>ynn</w:t>
      </w:r>
      <w:proofErr w:type="spellEnd"/>
      <w:r>
        <w:t xml:space="preserve"> den dingen </w:t>
      </w:r>
      <w:proofErr w:type="spellStart"/>
      <w:r>
        <w:t>eyn</w:t>
      </w:r>
      <w:proofErr w:type="spellEnd"/>
      <w:r>
        <w:t xml:space="preserve"> Ordnung nach Doctor Martinus </w:t>
      </w:r>
      <w:proofErr w:type="spellStart"/>
      <w:r>
        <w:t>buchleyn</w:t>
      </w:r>
      <w:proofErr w:type="spellEnd"/>
      <w:r>
        <w:t xml:space="preserve"> machen/ Dem </w:t>
      </w:r>
      <w:proofErr w:type="spellStart"/>
      <w:r>
        <w:t>wyr</w:t>
      </w:r>
      <w:proofErr w:type="spellEnd"/>
      <w:r>
        <w:t xml:space="preserve"> </w:t>
      </w:r>
      <w:proofErr w:type="spellStart"/>
      <w:r>
        <w:t>ynn</w:t>
      </w:r>
      <w:proofErr w:type="spellEnd"/>
      <w:r>
        <w:t xml:space="preserve"> den geringen dingen </w:t>
      </w:r>
      <w:proofErr w:type="spellStart"/>
      <w:r>
        <w:t>billich</w:t>
      </w:r>
      <w:proofErr w:type="spellEnd"/>
      <w:r>
        <w:t xml:space="preserve"> folgen/ Angesehen/ das </w:t>
      </w:r>
      <w:proofErr w:type="spellStart"/>
      <w:r>
        <w:t>vns</w:t>
      </w:r>
      <w:proofErr w:type="spellEnd"/>
      <w:r>
        <w:t xml:space="preserve"> Gott/ durch </w:t>
      </w:r>
      <w:proofErr w:type="spellStart"/>
      <w:r>
        <w:t>yhn</w:t>
      </w:r>
      <w:proofErr w:type="spellEnd"/>
      <w:r>
        <w:t xml:space="preserve"> </w:t>
      </w:r>
      <w:proofErr w:type="spellStart"/>
      <w:r>
        <w:t>grossere</w:t>
      </w:r>
      <w:proofErr w:type="spellEnd"/>
      <w:r>
        <w:t xml:space="preserve"> ding/ das ist/ das </w:t>
      </w:r>
      <w:proofErr w:type="spellStart"/>
      <w:r>
        <w:t>heylig</w:t>
      </w:r>
      <w:proofErr w:type="spellEnd"/>
      <w:r>
        <w:t xml:space="preserve"> </w:t>
      </w:r>
      <w:proofErr w:type="spellStart"/>
      <w:r>
        <w:t>Euangelion</w:t>
      </w:r>
      <w:proofErr w:type="spellEnd"/>
      <w:r>
        <w:t xml:space="preserve"> geoffenbart hat. </w:t>
      </w:r>
    </w:p>
    <w:p w14:paraId="0201A60C" w14:textId="77777777" w:rsidR="003F4562" w:rsidRDefault="003F4562" w:rsidP="003F4562">
      <w:pPr>
        <w:pStyle w:val="StandardWeb"/>
      </w:pPr>
      <w:r>
        <w:rPr>
          <w:rStyle w:val="Fett"/>
          <w:rFonts w:eastAsiaTheme="majorEastAsia"/>
        </w:rPr>
        <w:t>Summa.</w:t>
      </w:r>
      <w:r>
        <w:br/>
        <w:t xml:space="preserve">Man </w:t>
      </w:r>
      <w:proofErr w:type="spellStart"/>
      <w:r>
        <w:t>beschlie</w:t>
      </w:r>
      <w:proofErr w:type="spellEnd"/>
      <w:r>
        <w:t xml:space="preserve"> </w:t>
      </w:r>
      <w:proofErr w:type="spellStart"/>
      <w:r>
        <w:t>ynn</w:t>
      </w:r>
      <w:proofErr w:type="spellEnd"/>
      <w:r>
        <w:t xml:space="preserve"> dem/ was man will/ so acht ich seyn nichts/ Inn </w:t>
      </w:r>
      <w:proofErr w:type="spellStart"/>
      <w:r>
        <w:t>ansehung</w:t>
      </w:r>
      <w:proofErr w:type="spellEnd"/>
      <w:r>
        <w:t xml:space="preserve">/ das es nicht alles zu </w:t>
      </w:r>
      <w:proofErr w:type="spellStart"/>
      <w:r>
        <w:t>gleych</w:t>
      </w:r>
      <w:proofErr w:type="spellEnd"/>
      <w:r>
        <w:t xml:space="preserve"> </w:t>
      </w:r>
      <w:proofErr w:type="spellStart"/>
      <w:r>
        <w:t>vnd</w:t>
      </w:r>
      <w:proofErr w:type="spellEnd"/>
      <w:r>
        <w:t xml:space="preserve"> mit </w:t>
      </w:r>
      <w:proofErr w:type="spellStart"/>
      <w:r>
        <w:t>eyn</w:t>
      </w:r>
      <w:proofErr w:type="spellEnd"/>
      <w:r>
        <w:t xml:space="preserve"> ander bestehen mag/ Die Papistisch </w:t>
      </w:r>
      <w:proofErr w:type="spellStart"/>
      <w:r>
        <w:t>Mess</w:t>
      </w:r>
      <w:proofErr w:type="spellEnd"/>
      <w:r>
        <w:t xml:space="preserve"> aber/ </w:t>
      </w:r>
      <w:proofErr w:type="spellStart"/>
      <w:r>
        <w:t>vnd</w:t>
      </w:r>
      <w:proofErr w:type="spellEnd"/>
      <w:r>
        <w:t xml:space="preserve"> die </w:t>
      </w:r>
      <w:proofErr w:type="spellStart"/>
      <w:r>
        <w:t>Eererbietung</w:t>
      </w:r>
      <w:proofErr w:type="spellEnd"/>
      <w:r>
        <w:t xml:space="preserve"> der </w:t>
      </w:r>
      <w:proofErr w:type="spellStart"/>
      <w:r>
        <w:t>heyligen</w:t>
      </w:r>
      <w:proofErr w:type="spellEnd"/>
      <w:r>
        <w:t xml:space="preserve"> stehen </w:t>
      </w:r>
      <w:proofErr w:type="spellStart"/>
      <w:r>
        <w:t>ynn</w:t>
      </w:r>
      <w:proofErr w:type="spellEnd"/>
      <w:r>
        <w:t xml:space="preserve"> </w:t>
      </w:r>
      <w:proofErr w:type="spellStart"/>
      <w:r>
        <w:t>keyn</w:t>
      </w:r>
      <w:proofErr w:type="spellEnd"/>
      <w:r>
        <w:t xml:space="preserve"> weg zu </w:t>
      </w:r>
      <w:proofErr w:type="spellStart"/>
      <w:r>
        <w:t>leyden</w:t>
      </w:r>
      <w:proofErr w:type="spellEnd"/>
      <w:r>
        <w:t xml:space="preserve">. </w:t>
      </w:r>
    </w:p>
    <w:p w14:paraId="1FF2A448" w14:textId="00538975" w:rsidR="006F6C05" w:rsidRDefault="003F4562" w:rsidP="003F4562">
      <w:pPr>
        <w:pStyle w:val="berschrift1"/>
      </w:pPr>
      <w:r>
        <w:t>Schriften, weitere</w:t>
      </w:r>
    </w:p>
    <w:p w14:paraId="6AA3F3A9" w14:textId="77777777" w:rsidR="003F4562" w:rsidRDefault="003F4562" w:rsidP="003F4562">
      <w:pPr>
        <w:pStyle w:val="berschrift2"/>
        <w:rPr>
          <w:sz w:val="48"/>
          <w:szCs w:val="48"/>
          <w:lang w:eastAsia="de-DE"/>
        </w:rPr>
      </w:pPr>
      <w:r>
        <w:t>Bugenhagen, Johannes /Jonas, Justus - Ein Leidensjahr.</w:t>
      </w:r>
    </w:p>
    <w:p w14:paraId="2EC78698" w14:textId="77777777" w:rsidR="003F4562" w:rsidRDefault="003F4562" w:rsidP="003F4562">
      <w:pPr>
        <w:pStyle w:val="StandardWeb"/>
      </w:pPr>
      <w:r>
        <w:rPr>
          <w:rStyle w:val="Fett"/>
          <w:rFonts w:eastAsiaTheme="majorEastAsia"/>
        </w:rPr>
        <w:t>Johannes Bugenhagen</w:t>
      </w:r>
      <w:r>
        <w:t xml:space="preserve"> erzählt: Am Sonnabend </w:t>
      </w:r>
      <w:proofErr w:type="spellStart"/>
      <w:r>
        <w:t>Visitationis</w:t>
      </w:r>
      <w:proofErr w:type="spellEnd"/>
      <w:r>
        <w:t xml:space="preserve"> </w:t>
      </w:r>
      <w:proofErr w:type="spellStart"/>
      <w:r>
        <w:t>Mariae</w:t>
      </w:r>
      <w:proofErr w:type="spellEnd"/>
      <w:r>
        <w:t xml:space="preserve"> [den 9. Juli] hat Dr. Martinus Lutherus, unser lieber Vater, eine schwere Anfechtung gehabt, denen gleich, welcher oft in Psalmen gedacht wird. Er hat zwar zuvor wohl mehr solche Anfechtung erlitten, aber nie so heftig, als auf dieses Mal, wie er am folgenden Tage Dr. </w:t>
      </w:r>
      <w:proofErr w:type="spellStart"/>
      <w:r>
        <w:t>Jonä</w:t>
      </w:r>
      <w:proofErr w:type="spellEnd"/>
      <w:r>
        <w:t xml:space="preserve">, Dr. Christiano und mir bekannte, sagt: Sie wäre viel härter und gefährlicher gewesen, denn die leibliche Schwachheit, die ihn desselben Sonnabends auf den Abend um 5 Uhr angestoßen hatte; wiewohl er hernach sich hören ließ, daß auch dieselbe leibliche Schwachheit nicht natürlich wäre gewesen, sondern vielleicht dergleichen Leiden, wie St. Paulus erlitten hatte vom Satan, der ihn mit Fäusten geschlagen. 2. Kor. 12. - Da nun dieselbe geistliche Anfechtung des Sonnabends frühe vorüber war, besorget der fromme Hiob, wo die Hand Gottes so stark wieder käme, würde er sie nicht ertragen können, hatte vielleicht auch eine </w:t>
      </w:r>
      <w:proofErr w:type="spellStart"/>
      <w:r>
        <w:t>Beisorge</w:t>
      </w:r>
      <w:proofErr w:type="spellEnd"/>
      <w:r>
        <w:t xml:space="preserve">, es wäre nun an dem, daß ihn unser Herr Jesus Christus wollte von hinnen rufen, schickt </w:t>
      </w:r>
      <w:proofErr w:type="spellStart"/>
      <w:r>
        <w:t>derhalb</w:t>
      </w:r>
      <w:proofErr w:type="spellEnd"/>
      <w:r>
        <w:t xml:space="preserve"> seinen Diener Wolf zu mir um 8 Uhr Vormittage, ließ mir durch ihn sagen: Ich wollt eilend zu ihm kommen. Da er eilend sagt, </w:t>
      </w:r>
      <w:proofErr w:type="spellStart"/>
      <w:r>
        <w:t>entfaßt</w:t>
      </w:r>
      <w:proofErr w:type="spellEnd"/>
      <w:r>
        <w:t xml:space="preserve"> ich mich etwas drüber, fand doch den Doctor in gewöhnlicher Gestalt bei seiner Hausfrauen stehen, wie er dann konnte mit stillen, eingezogenen Gemüthe Gott Alles heimgeben und befehlen. Denn er pflegt seine Anliegen nicht Menschen zu klagen, die ihm nicht helfen können, denen er mit seinen Klagen nicht kann nützlich seyn, sondern er pflegt sich also gegen die Leute zu stellen, wie sie ihn begehren zu haben, die bei ihm Trost suchen. Thut er ihm unterweilen über Tisch mit fröhlich seyn zu viel, hat er selbst keinen Gefallen daran, und kann </w:t>
      </w:r>
      <w:proofErr w:type="spellStart"/>
      <w:r>
        <w:t>solchs</w:t>
      </w:r>
      <w:proofErr w:type="spellEnd"/>
      <w:r>
        <w:t xml:space="preserve"> keinem gottseligen Menschen übel gefallen, viel weniger ärgern, denn er ist ein leutseliger Mensch, und aller </w:t>
      </w:r>
      <w:proofErr w:type="spellStart"/>
      <w:r>
        <w:t>Gleißnerei</w:t>
      </w:r>
      <w:proofErr w:type="spellEnd"/>
      <w:r>
        <w:t xml:space="preserve"> und Heuchelei feind. - Aber, daß ich fortfahre, fraget ich den Doctor, warum er mich hätte lassen rufen? Antwortet er: Um keiner bösen Sache willen. Da wir nu hinaufgegangen waren, und beiseits traten an einen sonderlichen Ort, befahl er sich und Alles, was er hatte, mit großem Ernst Gott, hub an zu beichten und bekennen seine Sünde, und der Meister begehrte vom Schüler Trost aus göttlichem Wort, item eine Absolution und Entbindung von allen seinen Sünden, ermahnet mich auch, ich sollte fleißig für ihn bitten, welches ich desgleichen von ihm begehrete. Weiter begehret er, ich wollte ihm erlauben, daß er des folgenden Sonntags möchte empfahen das heilige Sacrament des Leibes und Bluts Christi, denn er hoffte, er wollte auf denselbigen Sonntag predigen, besorgte sich nicht, soviel ich merken konnte, des Unfalls, so ihm Nachmittag widerfuhr und sagt doch gleichwohl: Will mich der Herr jetzt rufen, so geschehe sein Wille. Ueber diese und andere Rede </w:t>
      </w:r>
      <w:proofErr w:type="spellStart"/>
      <w:r>
        <w:t>entsatzt</w:t>
      </w:r>
      <w:proofErr w:type="spellEnd"/>
      <w:r>
        <w:t xml:space="preserve"> ich mich. - Da er gebeichtet hatte und hernach </w:t>
      </w:r>
      <w:proofErr w:type="spellStart"/>
      <w:r>
        <w:t>geredt</w:t>
      </w:r>
      <w:proofErr w:type="spellEnd"/>
      <w:r>
        <w:t xml:space="preserve"> von der geistlichen Anfechtung, die er desselben Morgens mit solchem Schrecken und Zagen gefühlet hatte, daß ers nicht ausreden konnte, sprach er weiter: Viele denken, weil ich mich unterweilen in meinem äußerlichen Wandel fröhlich stelle, ich gehe auf eitel Rosen; aber Gott weiß, wie es um mich stehet meines Lebens halber. Ich habe mir oft </w:t>
      </w:r>
      <w:proofErr w:type="spellStart"/>
      <w:r>
        <w:t>fürgenommmen</w:t>
      </w:r>
      <w:proofErr w:type="spellEnd"/>
      <w:r>
        <w:t xml:space="preserve">, ich wollte der Welt zu Dienst mich etwas ernstlicher und heiliger (weiß nicht, wie ich es nennen soll) stellen; aber Gott hat mir Solches zu thun nicht gegeben. Die Welt findet, Gottlob, kein Laster an mir, das sie mit Wahrheit mir könnte </w:t>
      </w:r>
      <w:proofErr w:type="spellStart"/>
      <w:r>
        <w:t>aufrucken</w:t>
      </w:r>
      <w:proofErr w:type="spellEnd"/>
      <w:r>
        <w:t xml:space="preserve">; gleichwohl ärgert sie sich an mir, vielleicht will Gott die blinde, undankbare Welt über mir zur Närrin machen, daß sie durch ihre Verachtung verderbe und nicht werth sey, daß sie sehe die schönen Gaben, die er sonst viel tausend Menschen versagt, damit er mich begnadigt hat, daß ich damit dienen soll, die er wohl kennet, auf daß, weil die Welt nicht groß hält vom Worte des Heils, das ihr Gott durch mich, sein schwach geringe Gefäß, </w:t>
      </w:r>
      <w:proofErr w:type="spellStart"/>
      <w:r>
        <w:t>anbeut</w:t>
      </w:r>
      <w:proofErr w:type="spellEnd"/>
      <w:r>
        <w:t xml:space="preserve">, sie an mir finde, daran sie sich ärgere und falle. Was Gott durch solch sein Gerichte meine, stelle ich ihm heim. Ich bitte und rufe ihn täglich an mit Ernst, daß Er mir Gnade verleihe, daß ich durch meine Sünde Niemand </w:t>
      </w:r>
      <w:proofErr w:type="spellStart"/>
      <w:r>
        <w:t>Ursach</w:t>
      </w:r>
      <w:proofErr w:type="spellEnd"/>
      <w:r>
        <w:t xml:space="preserve"> geben, daß er sich an mir ärgere. Solches habe ich aus dermaßen gerne von ihm gehöret. </w:t>
      </w:r>
    </w:p>
    <w:p w14:paraId="378333C9" w14:textId="77777777" w:rsidR="003F4562" w:rsidRDefault="003F4562" w:rsidP="003F4562">
      <w:pPr>
        <w:pStyle w:val="StandardWeb"/>
      </w:pPr>
      <w:r>
        <w:t xml:space="preserve">Da ich so mit ihm allein handelt, war es nu schier an der Zeit, daß man das Mittagsmahl halten sollte. Und weil wir von Etlichen vom Adel [Marr von </w:t>
      </w:r>
      <w:proofErr w:type="spellStart"/>
      <w:r>
        <w:t>Wellefels</w:t>
      </w:r>
      <w:proofErr w:type="spellEnd"/>
      <w:r>
        <w:t xml:space="preserve">, Hans Löser sc.] gerufen waren, mit ihnen zu essen, erinnert ich ihn, daß er den Gästen wollte zu Willen seyn und ja nicht außen bleiben. Er aber schlugs ab, da ermahnte ich sein Gemahl, sie wollte daran seyn, daß er käme und nicht allein daheim sitzen bliebe, hoffte, es sollte ihm gut seyn, wenn er bei Leuten wäre und mit ihnen von allerlei redete sc. Da kam er zur Mahlzeit, aß und trank zwar, aber sehr wenig, welches ich unter Allen am Tische allein merkte. Gleichwohl, wie seine Weise ist, war er guter Dinge mit den Gästen, machet sie fröhlich, so viel sichs leiden wollte, denn er </w:t>
      </w:r>
      <w:proofErr w:type="spellStart"/>
      <w:r>
        <w:t>hatt</w:t>
      </w:r>
      <w:proofErr w:type="spellEnd"/>
      <w:r>
        <w:t xml:space="preserve">' es noch nicht vergessen, in was großer Fahr er kurz zuvor gewesen war. Um die zwölfte Stunde aber stand er von Tische auf, ging in Dr. Jonas </w:t>
      </w:r>
      <w:proofErr w:type="spellStart"/>
      <w:r>
        <w:t>Gärtlein</w:t>
      </w:r>
      <w:proofErr w:type="spellEnd"/>
      <w:r>
        <w:t xml:space="preserve"> hinter seinem Hause. Ich aber, weil ich predigen mußte zur Vesperzeit, ging zu Hause. </w:t>
      </w:r>
    </w:p>
    <w:p w14:paraId="3F667332" w14:textId="77777777" w:rsidR="003F4562" w:rsidRDefault="003F4562" w:rsidP="003F4562">
      <w:pPr>
        <w:pStyle w:val="StandardWeb"/>
      </w:pPr>
      <w:r>
        <w:rPr>
          <w:rStyle w:val="Fett"/>
          <w:rFonts w:eastAsiaTheme="majorEastAsia"/>
        </w:rPr>
        <w:t>Justus Jonas</w:t>
      </w:r>
      <w:r>
        <w:t xml:space="preserve"> erzählt: Nach der Mahlzeit ging er in mein </w:t>
      </w:r>
      <w:proofErr w:type="spellStart"/>
      <w:r>
        <w:t>Gärtlein</w:t>
      </w:r>
      <w:proofErr w:type="spellEnd"/>
      <w:r>
        <w:t xml:space="preserve">, auszuschlagen seine Schwermuth und Traurigkeit und sich etwas zu erlustigen, saß allda, redete von mancherlei Sachen mit mir bei zwo Stunden. Da er aber aus meinem Hause trat, sagt er zu mir und meinem Weibe, wir sollten auf den Abend mit ihm essen. Da es nun um 5 Uhr kam, gingen wir hinauf ins Kloster, da sagt die Frau </w:t>
      </w:r>
      <w:proofErr w:type="spellStart"/>
      <w:r>
        <w:t>Doctorin</w:t>
      </w:r>
      <w:proofErr w:type="spellEnd"/>
      <w:r>
        <w:t xml:space="preserve">: Er hätte sich zu Bette gelegt, daß er ruhen und sich wieder erholen möchte, denn er wäre schwach heimgekommen und bat, ich sollt mir indeß die Weile nicht lassen lang seyn und, so sichs ein wenig verzöge, sollt </w:t>
      </w:r>
      <w:proofErr w:type="spellStart"/>
      <w:r>
        <w:t>ichs</w:t>
      </w:r>
      <w:proofErr w:type="spellEnd"/>
      <w:r>
        <w:t xml:space="preserve"> seiner Schwachheit zurechnen. Da ich ein Weil geharret, stund der Doctor aus dem Bette auf, der Meinung, daß er wollt die Abendmahlzeit mit uns halten, klaget aber über ein groß, verdrießlich, ungewöhnlich Brausen und Klingen des linken Ohrs (welches, wie die Aerzte sagen, vor der Ohnmacht pflegt </w:t>
      </w:r>
      <w:proofErr w:type="spellStart"/>
      <w:r>
        <w:t>herzugehn</w:t>
      </w:r>
      <w:proofErr w:type="spellEnd"/>
      <w:r>
        <w:t xml:space="preserve">). Weil aber dasselbige Klingen und Sausen immer größer und heftiger ward, sagt er: Er könnte für Schwachheit bei uns am Tische nicht bleiben, ging derhalben wieder hinauf in seine Schlafkammer, daß er sich wieder ins Bett legte. Ich allein folgete ihm bald auf dem Fuße nach (weiß nicht, was die </w:t>
      </w:r>
      <w:proofErr w:type="spellStart"/>
      <w:r>
        <w:t>Doctorin</w:t>
      </w:r>
      <w:proofErr w:type="spellEnd"/>
      <w:r>
        <w:t xml:space="preserve"> unten an der Treppe den Mägden befiehlt, ehe sie, wiewohl nicht lange, hernach kam), da er über die Schwelle der Schlafkammer trat, ging ihm eine Ohnmacht zu, spricht hastig zu mir: O Herr Doctor Jona, mir wird übel, Wasser her oder was ihr habt, oder ich vergehe. Also erwischt ich, fast erschrocken und behend, einen Topf mit kaltem Wasser, das goß ich ihm eins Theils unters Angesicht, eins Theils in Rücken, wie ich konnte. Indeß fähet er an zu beten: „Mein allerliebster Gott, wenn du es so </w:t>
      </w:r>
      <w:proofErr w:type="spellStart"/>
      <w:r>
        <w:t>willt</w:t>
      </w:r>
      <w:proofErr w:type="spellEnd"/>
      <w:r>
        <w:t xml:space="preserve"> haben, daß dies die Stunde sey, die du mir versehen hast, so geschehe dein gnädiger Wille“. Weiter betet er (</w:t>
      </w:r>
      <w:proofErr w:type="spellStart"/>
      <w:r>
        <w:t>hube</w:t>
      </w:r>
      <w:proofErr w:type="spellEnd"/>
      <w:r>
        <w:t xml:space="preserve"> seine Augen empor), mit großer Brunst seines Herzens, das Vater Unser und den sechsten Psalm gar aus. In dem kommt auch die </w:t>
      </w:r>
      <w:proofErr w:type="spellStart"/>
      <w:r>
        <w:t>Doctorin</w:t>
      </w:r>
      <w:proofErr w:type="spellEnd"/>
      <w:r>
        <w:t xml:space="preserve"> hinauf, da sie nun sahe, daß er so hinfällig und schier todt war, entsetzte sie sich sehr, ruft laut den Mägden. Da er so auf den Rücken </w:t>
      </w:r>
      <w:proofErr w:type="spellStart"/>
      <w:r>
        <w:t>lage</w:t>
      </w:r>
      <w:proofErr w:type="spellEnd"/>
      <w:r>
        <w:t xml:space="preserve">, hätte gerne geruhet, klagt er, er wäre sehr matt, </w:t>
      </w:r>
      <w:proofErr w:type="spellStart"/>
      <w:r>
        <w:t>fühlete</w:t>
      </w:r>
      <w:proofErr w:type="spellEnd"/>
      <w:r>
        <w:t xml:space="preserve"> gar keine Kraft mehr. Wir rieben und </w:t>
      </w:r>
      <w:proofErr w:type="spellStart"/>
      <w:r>
        <w:t>kühleten</w:t>
      </w:r>
      <w:proofErr w:type="spellEnd"/>
      <w:r>
        <w:t xml:space="preserve"> ihn, gaben ihm Labsal und thäten, was wir konnten, bis der Arzt kam. Kurz hernach hub er wieder an zu beten und sprach: „Herr, mein allerliebster Gott, ach wie gerne hätt ich mein Blut vergossen um Deines Worts willen, das </w:t>
      </w:r>
      <w:proofErr w:type="spellStart"/>
      <w:r>
        <w:t>weißestu</w:t>
      </w:r>
      <w:proofErr w:type="spellEnd"/>
      <w:r>
        <w:t xml:space="preserve">, aber ich bins vielleicht nicht werth, dein Wille geschehe. </w:t>
      </w:r>
      <w:proofErr w:type="spellStart"/>
      <w:r>
        <w:t>Willtu</w:t>
      </w:r>
      <w:proofErr w:type="spellEnd"/>
      <w:r>
        <w:t xml:space="preserve"> es so haben, so will ich gerne sterben, allein daß dein heiliger Name gelobet und </w:t>
      </w:r>
      <w:proofErr w:type="spellStart"/>
      <w:r>
        <w:t>gepreiset</w:t>
      </w:r>
      <w:proofErr w:type="spellEnd"/>
      <w:r>
        <w:t xml:space="preserve"> werde, es sey durch mein Leben oder Tod; </w:t>
      </w:r>
      <w:proofErr w:type="spellStart"/>
      <w:r>
        <w:t>wenns</w:t>
      </w:r>
      <w:proofErr w:type="spellEnd"/>
      <w:r>
        <w:t xml:space="preserve"> aber, lieber Gott, möglich wäre, möchte ich noch gerne leben um deiner Gottseligen oder Auserwählten willen. Ist aber das Stündlein kommen; so mache es, wie </w:t>
      </w:r>
      <w:proofErr w:type="spellStart"/>
      <w:r>
        <w:t>dirs</w:t>
      </w:r>
      <w:proofErr w:type="spellEnd"/>
      <w:r>
        <w:t xml:space="preserve"> </w:t>
      </w:r>
      <w:proofErr w:type="spellStart"/>
      <w:r>
        <w:t>gefället</w:t>
      </w:r>
      <w:proofErr w:type="spellEnd"/>
      <w:r>
        <w:t xml:space="preserve">, du bist ein Herr über Leben und Tod.“ Indem gedacht er auch des leiblichen Arztes, fragt, ob Dr. Augustin schier kommen würde? Ja, sagten wir, wie er denn nicht lange hernach kam, der legt ihm warme Kissen, Tücher auf und Anderes, was zur Sache dienet, tröstet ihn, hieß ihn hoffen, es würde, ob Gott will, auf dießmal keine Noth haben. Indem kam auch Dr. </w:t>
      </w:r>
      <w:proofErr w:type="spellStart"/>
      <w:r>
        <w:t>Pomeranus</w:t>
      </w:r>
      <w:proofErr w:type="spellEnd"/>
      <w:r>
        <w:t xml:space="preserve">, der Kirchen zu Wittenberg Pfarrherr, welchen der Doctor frühe desselbigen Tages gebeichtet hatte. </w:t>
      </w:r>
    </w:p>
    <w:p w14:paraId="585E2273" w14:textId="77777777" w:rsidR="003F4562" w:rsidRDefault="003F4562" w:rsidP="003F4562">
      <w:pPr>
        <w:pStyle w:val="StandardWeb"/>
      </w:pPr>
      <w:r>
        <w:rPr>
          <w:rStyle w:val="Fett"/>
          <w:rFonts w:eastAsiaTheme="majorEastAsia"/>
        </w:rPr>
        <w:t>Johannes Bugenhagen</w:t>
      </w:r>
      <w:r>
        <w:t xml:space="preserve"> erzählt: Ich, der ich noch zur Zeit nicht wußte, wie es um den Doctor stünde, ward um 6 Uhr auf den Abend zu ihm gerufen, fand ihn im Bette liegend, da hörete ich ihn mit klaren Worten, jetzt lateinisch, darnach deutsch, jetzt Gott den Vater, darnach Christum den Herrn anrufen, vornämlich befahl er mit großem Ernst Gott das Amt des heiligen Evangelii, das Er ihm bisher vertrauet hatte. Da ich aber vor ihm stunde, sehr erschrocken vor Angst meines Herzens, </w:t>
      </w:r>
      <w:proofErr w:type="spellStart"/>
      <w:r>
        <w:t>redte</w:t>
      </w:r>
      <w:proofErr w:type="spellEnd"/>
      <w:r>
        <w:t xml:space="preserve"> ich ihn endlich also an: „Lieber Herr Doktor, bittet auch ihr sammt uns, daß ihr möget länger bei uns bleiben, uns Elenden und Andern viel zu Trost.“ Antwortet er: „Zwar für meine Person wäre sterben mein Gewinn; aber länger im Fleisch leben wäre nöthig um Vieler willen. Lieber Gott, dein Wille geschehe.“ Darnach wandte er sich zu mir und Dr. Jona und sprach: „Weil die Welt Freud und Lust zu lügen hat, werden Viel sagen, ich habe meine Lehre vor meinem Ende widerrufen; begehr derhalben ernstlich, daß ihr wollet Zeugen seyn meines Glaubens Bekenntniß. Ich sage mit gutem Gewissen, daß ich aus Gottes Wort recht gelehrt habe nach Gottes Befehl, dazu er mich auch ohne meinen Willen gezogen und gedrungen hat, ja sage ich, recht und heilsam habe ich gelehrt vom Glauben, Liebe, Kreuz, Sacramenten und anderen Artikeln christlicher Lehre. Viel geben mir Schuld, ich sey zu hart und heftig, wenn ich wider die Papisten und Rottengeister sc. schreibe und ihre falsche Lehre, gottlos Wesen und Heuchelei strafe. Ja ich bin zu Zeiten heftig gewesen und meine Widersacher hart angetastet, doch also, daß </w:t>
      </w:r>
      <w:proofErr w:type="spellStart"/>
      <w:r>
        <w:t>michs</w:t>
      </w:r>
      <w:proofErr w:type="spellEnd"/>
      <w:r>
        <w:t xml:space="preserve"> nie gereuet hat. Ich sey nun heftig oder mäßig, so hab ich ja Keines Schaden, viel weniger seiner Seelen Verlust gesucht, sondern vielmehr Jedermanns, auch meiner Feinde Bestes und Seligkeit.“ </w:t>
      </w:r>
    </w:p>
    <w:p w14:paraId="2E5C7516" w14:textId="77777777" w:rsidR="003F4562" w:rsidRDefault="003F4562" w:rsidP="003F4562">
      <w:pPr>
        <w:pStyle w:val="StandardWeb"/>
      </w:pPr>
      <w:r>
        <w:rPr>
          <w:rStyle w:val="Fett"/>
          <w:rFonts w:eastAsiaTheme="majorEastAsia"/>
        </w:rPr>
        <w:t>Justus Jonas</w:t>
      </w:r>
      <w:r>
        <w:t xml:space="preserve"> erzählt: Nicht lange darnach sagt er zu seiner Hausfrau: „Meine allerliebste Käthe, ich bitte dich, will mich unser lieber Gott auf diesmal zu sich nehmen, daß du dich in seinen gnädigen Willen ergebest, du bist mein ehelich Weib, dafür </w:t>
      </w:r>
      <w:proofErr w:type="spellStart"/>
      <w:r>
        <w:t>solltu</w:t>
      </w:r>
      <w:proofErr w:type="spellEnd"/>
      <w:r>
        <w:t xml:space="preserve"> es gewißlich halten und gar kein Zweifel daran haben, laß die blinde, gottlose Welt dawider sagen, was sie will, richte du dich nach Gottes Wort und halte fest daran, so </w:t>
      </w:r>
      <w:proofErr w:type="spellStart"/>
      <w:r>
        <w:t>hastu</w:t>
      </w:r>
      <w:proofErr w:type="spellEnd"/>
      <w:r>
        <w:t xml:space="preserve"> einen gewissen, beständigen Trost wider den Teufel und alle seine Lästermäuler.“ </w:t>
      </w:r>
    </w:p>
    <w:p w14:paraId="2C04A8A2" w14:textId="77777777" w:rsidR="003F4562" w:rsidRDefault="003F4562" w:rsidP="003F4562">
      <w:pPr>
        <w:pStyle w:val="StandardWeb"/>
      </w:pPr>
      <w:r>
        <w:t xml:space="preserve">Indem, da ihm warme Tücher und Kissen aufgelegt wurden, den erkalteten Leib wieder zu erwärmen, fragt er nach seinem Söhnlein: Wo ist denn mein allerliebstes </w:t>
      </w:r>
      <w:proofErr w:type="spellStart"/>
      <w:r>
        <w:t>Hänsichen</w:t>
      </w:r>
      <w:proofErr w:type="spellEnd"/>
      <w:r>
        <w:t xml:space="preserve">? Da das Kind gebracht ward, lachts den Vater an, da sprach er: „O du gutes, armes Kindlein, nun ich befehle meine allerliebste Käthe und dich armes </w:t>
      </w:r>
      <w:proofErr w:type="spellStart"/>
      <w:r>
        <w:t>Waislein</w:t>
      </w:r>
      <w:proofErr w:type="spellEnd"/>
      <w:r>
        <w:t xml:space="preserve"> meinem lieben frommen treuen Gott: ihr habt nichts, Gott aber, der ein Vater der Waisen und ein Richter der </w:t>
      </w:r>
      <w:proofErr w:type="spellStart"/>
      <w:r>
        <w:t>Wittwen</w:t>
      </w:r>
      <w:proofErr w:type="spellEnd"/>
      <w:r>
        <w:t xml:space="preserve"> ist, wird euch wohl ernähren und versorgen. Darauf redete er weiter mit seiner Hausfrauen von den silbern Bechern; die ausgenommen, </w:t>
      </w:r>
      <w:proofErr w:type="spellStart"/>
      <w:r>
        <w:t>weißestu</w:t>
      </w:r>
      <w:proofErr w:type="spellEnd"/>
      <w:r>
        <w:t xml:space="preserve">, daß wir sonst nichts haben. Ueber dieser und anderen Reden ihres Herrn war die </w:t>
      </w:r>
      <w:proofErr w:type="spellStart"/>
      <w:r>
        <w:t>Doctorin</w:t>
      </w:r>
      <w:proofErr w:type="spellEnd"/>
      <w:r>
        <w:t xml:space="preserve"> hoch erschrocken und betrübet, ließ sich doch nicht merken, daß ihr so groß Leid geschah, daß sie ihren lieben Herrn dergestalt so jämmerlich da vor ihren Augen sollt sehen liegen, sondern stellt sich so getrost und sprach: „Mein liebster Herr Doctor, ist's Gottes Wille, so will ich euch bei unserm lieben Herrn Gott lieber, denn bei mir wissen, es ist nicht allein um mich und mein Kind zu thun, sondern um viel fromme christliche Leute, die euer noch dürfen. Wolltet euch, mein allerliebster Herr, meinethalben nicht bekümmern, ich befehle euch seinem göttlichen Willen, ich hoffe und traue zu Gott, Er werde euch gnädiglich erhalten.“ </w:t>
      </w:r>
    </w:p>
    <w:p w14:paraId="49C607F2" w14:textId="77777777" w:rsidR="003F4562" w:rsidRDefault="003F4562" w:rsidP="003F4562">
      <w:pPr>
        <w:pStyle w:val="StandardWeb"/>
      </w:pPr>
      <w:r>
        <w:t xml:space="preserve">Indem also der Doctor mit warmen Tüchern gerieben und ihm warme Kissen auf die Brust und um die Füße gelegt wurden, sprach er: „Ich fühle, Gottlob, Besserung, die Ohnmacht läßt nach und die Kräfte finden sich </w:t>
      </w:r>
      <w:proofErr w:type="spellStart"/>
      <w:r>
        <w:t>allmälig</w:t>
      </w:r>
      <w:proofErr w:type="spellEnd"/>
      <w:r>
        <w:t xml:space="preserve"> wieder; wenn ich nur schwitzen könnte, so hoffe ich, es sollte auf dießmal ferner keine Noth mit mir haben.“ Da sagte Dr. Augustinus: „Wir wollen weichen, ihn alleine lassen, ob er schwitzen und ruhen könnte.“ Also gaben wir ihm gute Nacht und gingen in Gottes Namen von ihm, hießen die, so bei ihm blieben, stille seyn. </w:t>
      </w:r>
    </w:p>
    <w:p w14:paraId="4D2BB87D" w14:textId="77777777" w:rsidR="003F4562" w:rsidRDefault="003F4562" w:rsidP="003F4562">
      <w:pPr>
        <w:pStyle w:val="StandardWeb"/>
      </w:pPr>
      <w:r>
        <w:t xml:space="preserve">„Da wir ihn des folgenden Tages wieder besuchten“ - schließt </w:t>
      </w:r>
      <w:r>
        <w:rPr>
          <w:rStyle w:val="Fett"/>
          <w:rFonts w:eastAsiaTheme="majorEastAsia"/>
        </w:rPr>
        <w:t>Bugenhagen</w:t>
      </w:r>
      <w:r>
        <w:t xml:space="preserve"> - „erfand sichs, daß der Arzt recht geurtheilt hatte, allein daß der Kranke den Sonntag noch übrig zu Bett lag und sagte: Er wäre des greulichen Brausens und Sausens im Haupte noch nicht gar los. Auf den Abend aber desselbigen Tages stund er auf, hielt das Abendmahl mit uns, aller Dinge, Christo sey Lob und Dank, wieder zu recht gebracht.“ - Zu Dr. Jonas aber sprach er: „Jona, ich muß den gestrigen Tag merken, ich bin daran zur Schule gewesen und in einem heißen Schwitzbade gesessen. Der Herr führet in die Hölle und wieder heraus. Der Herr tödtet und machet lebendig. Denn er ist der Herr des Todes und Lebens. Ihm sey Lob, Ehr und Preis in Ewigkeit. Amen.“ </w:t>
      </w:r>
    </w:p>
    <w:p w14:paraId="356039FE" w14:textId="77777777" w:rsidR="003F4562" w:rsidRDefault="003F4562" w:rsidP="003F4562">
      <w:pPr>
        <w:pStyle w:val="berschrift2"/>
        <w:rPr>
          <w:sz w:val="48"/>
          <w:szCs w:val="48"/>
          <w:lang w:eastAsia="de-DE"/>
        </w:rPr>
      </w:pPr>
      <w:r>
        <w:t>Ein Sendbrief an die Christen in England.</w:t>
      </w:r>
    </w:p>
    <w:p w14:paraId="479D8530" w14:textId="77777777" w:rsidR="003F4562" w:rsidRDefault="003F4562" w:rsidP="003F4562">
      <w:pPr>
        <w:pStyle w:val="StandardWeb"/>
      </w:pPr>
      <w:proofErr w:type="spellStart"/>
      <w:r>
        <w:t>M.D.XXV</w:t>
      </w:r>
      <w:proofErr w:type="spellEnd"/>
      <w:r>
        <w:t xml:space="preserve">. </w:t>
      </w:r>
    </w:p>
    <w:p w14:paraId="010B59F5" w14:textId="77777777" w:rsidR="003F4562" w:rsidRDefault="003F4562" w:rsidP="003F4562">
      <w:pPr>
        <w:pStyle w:val="StandardWeb"/>
      </w:pPr>
      <w:r>
        <w:t xml:space="preserve">Johannes </w:t>
      </w:r>
      <w:proofErr w:type="spellStart"/>
      <w:r>
        <w:t>Bugenhag</w:t>
      </w:r>
      <w:proofErr w:type="spellEnd"/>
      <w:r>
        <w:t xml:space="preserve"> </w:t>
      </w:r>
      <w:proofErr w:type="spellStart"/>
      <w:r>
        <w:t>Pomeran</w:t>
      </w:r>
      <w:proofErr w:type="spellEnd"/>
      <w:r>
        <w:t xml:space="preserve">/ </w:t>
      </w:r>
      <w:proofErr w:type="spellStart"/>
      <w:r>
        <w:t>Pfarher</w:t>
      </w:r>
      <w:proofErr w:type="spellEnd"/>
      <w:r>
        <w:t xml:space="preserve"> zu </w:t>
      </w:r>
      <w:proofErr w:type="spellStart"/>
      <w:r>
        <w:t>Wittemberg</w:t>
      </w:r>
      <w:proofErr w:type="spellEnd"/>
      <w:r>
        <w:t xml:space="preserve">/ Den </w:t>
      </w:r>
      <w:proofErr w:type="spellStart"/>
      <w:r>
        <w:t>hailigen</w:t>
      </w:r>
      <w:proofErr w:type="spellEnd"/>
      <w:r>
        <w:t xml:space="preserve"> in Christo so </w:t>
      </w:r>
      <w:proofErr w:type="spellStart"/>
      <w:r>
        <w:t>inn</w:t>
      </w:r>
      <w:proofErr w:type="spellEnd"/>
      <w:r>
        <w:t xml:space="preserve"> Engelland </w:t>
      </w:r>
      <w:proofErr w:type="spellStart"/>
      <w:r>
        <w:t>seind</w:t>
      </w:r>
      <w:proofErr w:type="spellEnd"/>
      <w:r>
        <w:t xml:space="preserve">. </w:t>
      </w:r>
    </w:p>
    <w:p w14:paraId="2B86C57A" w14:textId="77777777" w:rsidR="003F4562" w:rsidRDefault="003F4562" w:rsidP="003F4562">
      <w:pPr>
        <w:pStyle w:val="StandardWeb"/>
      </w:pPr>
      <w:proofErr w:type="spellStart"/>
      <w:r>
        <w:t>GEnad</w:t>
      </w:r>
      <w:proofErr w:type="spellEnd"/>
      <w:r>
        <w:t xml:space="preserve"> </w:t>
      </w:r>
      <w:proofErr w:type="spellStart"/>
      <w:r>
        <w:t>vnnd</w:t>
      </w:r>
      <w:proofErr w:type="spellEnd"/>
      <w:r>
        <w:t xml:space="preserve"> </w:t>
      </w:r>
      <w:proofErr w:type="spellStart"/>
      <w:r>
        <w:t>frid</w:t>
      </w:r>
      <w:proofErr w:type="spellEnd"/>
      <w:r>
        <w:t xml:space="preserve"> sei euch von Gott </w:t>
      </w:r>
      <w:proofErr w:type="spellStart"/>
      <w:r>
        <w:t>vnserm</w:t>
      </w:r>
      <w:proofErr w:type="spellEnd"/>
      <w:r>
        <w:t xml:space="preserve"> </w:t>
      </w:r>
      <w:proofErr w:type="spellStart"/>
      <w:r>
        <w:t>vatter</w:t>
      </w:r>
      <w:proofErr w:type="spellEnd"/>
      <w:r>
        <w:t xml:space="preserve">/ </w:t>
      </w:r>
      <w:proofErr w:type="spellStart"/>
      <w:r>
        <w:t>vnnd</w:t>
      </w:r>
      <w:proofErr w:type="spellEnd"/>
      <w:r>
        <w:t xml:space="preserve"> </w:t>
      </w:r>
      <w:proofErr w:type="spellStart"/>
      <w:r>
        <w:t>vnserm</w:t>
      </w:r>
      <w:proofErr w:type="spellEnd"/>
      <w:r>
        <w:t xml:space="preserve"> Herrn Jesu Christo. Wir haben </w:t>
      </w:r>
      <w:proofErr w:type="spellStart"/>
      <w:r>
        <w:t>vns</w:t>
      </w:r>
      <w:proofErr w:type="spellEnd"/>
      <w:r>
        <w:t xml:space="preserve"> fast </w:t>
      </w:r>
      <w:proofErr w:type="spellStart"/>
      <w:r>
        <w:t>gefröwet</w:t>
      </w:r>
      <w:proofErr w:type="spellEnd"/>
      <w:r>
        <w:t xml:space="preserve">/ als wir gehört haben/ das auch </w:t>
      </w:r>
      <w:proofErr w:type="spellStart"/>
      <w:r>
        <w:t>inn</w:t>
      </w:r>
      <w:proofErr w:type="spellEnd"/>
      <w:r>
        <w:t xml:space="preserve"> Engelland das </w:t>
      </w:r>
      <w:proofErr w:type="spellStart"/>
      <w:r>
        <w:t>Euangeli</w:t>
      </w:r>
      <w:proofErr w:type="spellEnd"/>
      <w:r>
        <w:t xml:space="preserve"> der </w:t>
      </w:r>
      <w:proofErr w:type="spellStart"/>
      <w:r>
        <w:t>herrlichait</w:t>
      </w:r>
      <w:proofErr w:type="spellEnd"/>
      <w:r>
        <w:t xml:space="preserve"> </w:t>
      </w:r>
      <w:proofErr w:type="spellStart"/>
      <w:r>
        <w:t>gotes</w:t>
      </w:r>
      <w:proofErr w:type="spellEnd"/>
      <w:r>
        <w:t xml:space="preserve"> bei etlichen </w:t>
      </w:r>
      <w:proofErr w:type="spellStart"/>
      <w:r>
        <w:t>wol</w:t>
      </w:r>
      <w:proofErr w:type="spellEnd"/>
      <w:r>
        <w:t xml:space="preserve"> </w:t>
      </w:r>
      <w:proofErr w:type="spellStart"/>
      <w:r>
        <w:t>geacht</w:t>
      </w:r>
      <w:proofErr w:type="spellEnd"/>
      <w:r>
        <w:t xml:space="preserve"> </w:t>
      </w:r>
      <w:proofErr w:type="spellStart"/>
      <w:r>
        <w:t>vnd</w:t>
      </w:r>
      <w:proofErr w:type="spellEnd"/>
      <w:r>
        <w:t xml:space="preserve"> </w:t>
      </w:r>
      <w:proofErr w:type="spellStart"/>
      <w:r>
        <w:t>gepreiset</w:t>
      </w:r>
      <w:proofErr w:type="spellEnd"/>
      <w:r>
        <w:t xml:space="preserve"> </w:t>
      </w:r>
      <w:proofErr w:type="spellStart"/>
      <w:r>
        <w:t>wirt</w:t>
      </w:r>
      <w:proofErr w:type="spellEnd"/>
      <w:r>
        <w:t xml:space="preserve">/ Doch werden wir daneben </w:t>
      </w:r>
      <w:proofErr w:type="spellStart"/>
      <w:r>
        <w:t>bericht</w:t>
      </w:r>
      <w:proofErr w:type="spellEnd"/>
      <w:r>
        <w:t xml:space="preserve">/ wie </w:t>
      </w:r>
      <w:proofErr w:type="spellStart"/>
      <w:r>
        <w:t>vil</w:t>
      </w:r>
      <w:proofErr w:type="spellEnd"/>
      <w:r>
        <w:t xml:space="preserve"> schwache im glauben noch </w:t>
      </w:r>
      <w:proofErr w:type="spellStart"/>
      <w:r>
        <w:t>ainn</w:t>
      </w:r>
      <w:proofErr w:type="spellEnd"/>
      <w:r>
        <w:t xml:space="preserve"> </w:t>
      </w:r>
      <w:proofErr w:type="spellStart"/>
      <w:r>
        <w:t>abscheühen</w:t>
      </w:r>
      <w:proofErr w:type="spellEnd"/>
      <w:r>
        <w:t xml:space="preserve"> haben/ </w:t>
      </w:r>
      <w:proofErr w:type="spellStart"/>
      <w:r>
        <w:t>vonn</w:t>
      </w:r>
      <w:proofErr w:type="spellEnd"/>
      <w:r>
        <w:t xml:space="preserve"> wegen </w:t>
      </w:r>
      <w:proofErr w:type="spellStart"/>
      <w:r>
        <w:t>naißwas</w:t>
      </w:r>
      <w:proofErr w:type="spellEnd"/>
      <w:r>
        <w:t xml:space="preserve"> </w:t>
      </w:r>
      <w:proofErr w:type="spellStart"/>
      <w:r>
        <w:t>vngeheuren</w:t>
      </w:r>
      <w:proofErr w:type="spellEnd"/>
      <w:r>
        <w:t xml:space="preserve"> </w:t>
      </w:r>
      <w:proofErr w:type="spellStart"/>
      <w:r>
        <w:t>geschrayes</w:t>
      </w:r>
      <w:proofErr w:type="spellEnd"/>
      <w:r>
        <w:t xml:space="preserve">/ das </w:t>
      </w:r>
      <w:proofErr w:type="spellStart"/>
      <w:r>
        <w:t>ettlich</w:t>
      </w:r>
      <w:proofErr w:type="spellEnd"/>
      <w:r>
        <w:t xml:space="preserve"> feind des </w:t>
      </w:r>
      <w:proofErr w:type="spellStart"/>
      <w:r>
        <w:t>Euangeliums</w:t>
      </w:r>
      <w:proofErr w:type="spellEnd"/>
      <w:r>
        <w:t xml:space="preserve"> bei euch von </w:t>
      </w:r>
      <w:proofErr w:type="spellStart"/>
      <w:r>
        <w:t>vns</w:t>
      </w:r>
      <w:proofErr w:type="spellEnd"/>
      <w:r>
        <w:t xml:space="preserve"> </w:t>
      </w:r>
      <w:proofErr w:type="spellStart"/>
      <w:r>
        <w:t>auffpringen</w:t>
      </w:r>
      <w:proofErr w:type="spellEnd"/>
      <w:r>
        <w:t xml:space="preserve">/ Aber es </w:t>
      </w:r>
      <w:proofErr w:type="spellStart"/>
      <w:r>
        <w:t>ligt</w:t>
      </w:r>
      <w:proofErr w:type="spellEnd"/>
      <w:r>
        <w:t xml:space="preserve"> </w:t>
      </w:r>
      <w:proofErr w:type="spellStart"/>
      <w:r>
        <w:t>vns</w:t>
      </w:r>
      <w:proofErr w:type="spellEnd"/>
      <w:r>
        <w:t xml:space="preserve"> so wenig an solchen lügen/ so wider die </w:t>
      </w:r>
      <w:proofErr w:type="spellStart"/>
      <w:r>
        <w:t>prediger</w:t>
      </w:r>
      <w:proofErr w:type="spellEnd"/>
      <w:r>
        <w:t xml:space="preserve"> des </w:t>
      </w:r>
      <w:proofErr w:type="spellStart"/>
      <w:r>
        <w:t>Euangeliums</w:t>
      </w:r>
      <w:proofErr w:type="spellEnd"/>
      <w:r>
        <w:t xml:space="preserve"> </w:t>
      </w:r>
      <w:proofErr w:type="spellStart"/>
      <w:r>
        <w:t>vmbgetragen</w:t>
      </w:r>
      <w:proofErr w:type="spellEnd"/>
      <w:r>
        <w:t xml:space="preserve"> werden/ das wir </w:t>
      </w:r>
      <w:proofErr w:type="spellStart"/>
      <w:r>
        <w:t>sollichs</w:t>
      </w:r>
      <w:proofErr w:type="spellEnd"/>
      <w:r>
        <w:t xml:space="preserve"> auch für </w:t>
      </w:r>
      <w:proofErr w:type="spellStart"/>
      <w:r>
        <w:t>vnser</w:t>
      </w:r>
      <w:proofErr w:type="spellEnd"/>
      <w:r>
        <w:t xml:space="preserve"> </w:t>
      </w:r>
      <w:proofErr w:type="spellStart"/>
      <w:r>
        <w:t>eer</w:t>
      </w:r>
      <w:proofErr w:type="spellEnd"/>
      <w:r>
        <w:t xml:space="preserve"> haben. Dann </w:t>
      </w:r>
      <w:proofErr w:type="spellStart"/>
      <w:r>
        <w:t>wa</w:t>
      </w:r>
      <w:proofErr w:type="spellEnd"/>
      <w:r>
        <w:t xml:space="preserve"> wer sonst die </w:t>
      </w:r>
      <w:proofErr w:type="spellStart"/>
      <w:r>
        <w:t>seligkait</w:t>
      </w:r>
      <w:proofErr w:type="spellEnd"/>
      <w:r>
        <w:t xml:space="preserve">/ da von Christus sagt/ Selig </w:t>
      </w:r>
      <w:proofErr w:type="spellStart"/>
      <w:r>
        <w:t>seind</w:t>
      </w:r>
      <w:proofErr w:type="spellEnd"/>
      <w:r>
        <w:t xml:space="preserve"> </w:t>
      </w:r>
      <w:proofErr w:type="spellStart"/>
      <w:r>
        <w:t>ir</w:t>
      </w:r>
      <w:proofErr w:type="spellEnd"/>
      <w:r>
        <w:t xml:space="preserve">/ wann die </w:t>
      </w:r>
      <w:proofErr w:type="spellStart"/>
      <w:r>
        <w:t>leut</w:t>
      </w:r>
      <w:proofErr w:type="spellEnd"/>
      <w:r>
        <w:t xml:space="preserve"> böses von euch sagen werden. </w:t>
      </w:r>
    </w:p>
    <w:p w14:paraId="6C529902" w14:textId="77777777" w:rsidR="003F4562" w:rsidRDefault="003F4562" w:rsidP="003F4562">
      <w:pPr>
        <w:pStyle w:val="StandardWeb"/>
      </w:pPr>
      <w:proofErr w:type="spellStart"/>
      <w:r>
        <w:t>Ye</w:t>
      </w:r>
      <w:proofErr w:type="spellEnd"/>
      <w:r>
        <w:t xml:space="preserve"> doch wöllen wir </w:t>
      </w:r>
      <w:proofErr w:type="spellStart"/>
      <w:r>
        <w:t>nit</w:t>
      </w:r>
      <w:proofErr w:type="spellEnd"/>
      <w:r>
        <w:t xml:space="preserve"> </w:t>
      </w:r>
      <w:proofErr w:type="spellStart"/>
      <w:r>
        <w:t>verthedingen</w:t>
      </w:r>
      <w:proofErr w:type="spellEnd"/>
      <w:r>
        <w:t xml:space="preserve">/ </w:t>
      </w:r>
      <w:proofErr w:type="spellStart"/>
      <w:r>
        <w:t>wa</w:t>
      </w:r>
      <w:proofErr w:type="spellEnd"/>
      <w:r>
        <w:t xml:space="preserve"> etwa </w:t>
      </w:r>
      <w:proofErr w:type="spellStart"/>
      <w:r>
        <w:t>vnnder</w:t>
      </w:r>
      <w:proofErr w:type="spellEnd"/>
      <w:r>
        <w:t xml:space="preserve"> dem schein </w:t>
      </w:r>
      <w:proofErr w:type="spellStart"/>
      <w:r>
        <w:t>Christicher</w:t>
      </w:r>
      <w:proofErr w:type="spellEnd"/>
      <w:r>
        <w:t xml:space="preserve"> </w:t>
      </w:r>
      <w:proofErr w:type="spellStart"/>
      <w:r>
        <w:t>freihait</w:t>
      </w:r>
      <w:proofErr w:type="spellEnd"/>
      <w:r>
        <w:t xml:space="preserve"> </w:t>
      </w:r>
      <w:proofErr w:type="spellStart"/>
      <w:r>
        <w:t>etlich</w:t>
      </w:r>
      <w:proofErr w:type="spellEnd"/>
      <w:r>
        <w:t xml:space="preserve"> </w:t>
      </w:r>
      <w:proofErr w:type="spellStart"/>
      <w:r>
        <w:t>vnchristlich</w:t>
      </w:r>
      <w:proofErr w:type="spellEnd"/>
      <w:r>
        <w:t xml:space="preserve"> handelten/ Dann es haben nit alle die Christum </w:t>
      </w:r>
      <w:proofErr w:type="spellStart"/>
      <w:r>
        <w:t>angethonn</w:t>
      </w:r>
      <w:proofErr w:type="spellEnd"/>
      <w:r>
        <w:t xml:space="preserve">/ die </w:t>
      </w:r>
      <w:proofErr w:type="spellStart"/>
      <w:r>
        <w:t>jnen</w:t>
      </w:r>
      <w:proofErr w:type="spellEnd"/>
      <w:r>
        <w:t xml:space="preserve"> </w:t>
      </w:r>
      <w:proofErr w:type="spellStart"/>
      <w:r>
        <w:t>selbs</w:t>
      </w:r>
      <w:proofErr w:type="spellEnd"/>
      <w:r>
        <w:t xml:space="preserve"> den </w:t>
      </w:r>
      <w:proofErr w:type="spellStart"/>
      <w:r>
        <w:t>namen</w:t>
      </w:r>
      <w:proofErr w:type="spellEnd"/>
      <w:r>
        <w:t xml:space="preserve"> Christi </w:t>
      </w:r>
      <w:proofErr w:type="spellStart"/>
      <w:r>
        <w:t>zuaigend</w:t>
      </w:r>
      <w:proofErr w:type="spellEnd"/>
      <w:r>
        <w:t xml:space="preserve">. </w:t>
      </w:r>
    </w:p>
    <w:p w14:paraId="37C4D634" w14:textId="77777777" w:rsidR="003F4562" w:rsidRDefault="003F4562" w:rsidP="003F4562">
      <w:pPr>
        <w:pStyle w:val="StandardWeb"/>
      </w:pPr>
      <w:r>
        <w:t xml:space="preserve">Des verwundern wir </w:t>
      </w:r>
      <w:proofErr w:type="spellStart"/>
      <w:r>
        <w:t>vns</w:t>
      </w:r>
      <w:proofErr w:type="spellEnd"/>
      <w:r>
        <w:t xml:space="preserve"> aber/ das noch </w:t>
      </w:r>
      <w:proofErr w:type="spellStart"/>
      <w:r>
        <w:t>etlich</w:t>
      </w:r>
      <w:proofErr w:type="spellEnd"/>
      <w:r>
        <w:t xml:space="preserve"> bey euch </w:t>
      </w:r>
      <w:proofErr w:type="spellStart"/>
      <w:r>
        <w:t>ain</w:t>
      </w:r>
      <w:proofErr w:type="spellEnd"/>
      <w:r>
        <w:t xml:space="preserve"> </w:t>
      </w:r>
      <w:proofErr w:type="spellStart"/>
      <w:r>
        <w:t>entsitzen</w:t>
      </w:r>
      <w:proofErr w:type="spellEnd"/>
      <w:r>
        <w:t xml:space="preserve"> </w:t>
      </w:r>
      <w:proofErr w:type="spellStart"/>
      <w:r>
        <w:t>hond</w:t>
      </w:r>
      <w:proofErr w:type="spellEnd"/>
      <w:r>
        <w:t xml:space="preserve">/ das </w:t>
      </w:r>
      <w:proofErr w:type="spellStart"/>
      <w:r>
        <w:t>hailig</w:t>
      </w:r>
      <w:proofErr w:type="spellEnd"/>
      <w:r>
        <w:t xml:space="preserve"> </w:t>
      </w:r>
      <w:proofErr w:type="spellStart"/>
      <w:r>
        <w:t>Euangelium</w:t>
      </w:r>
      <w:proofErr w:type="spellEnd"/>
      <w:r>
        <w:t xml:space="preserve"> Christi </w:t>
      </w:r>
      <w:proofErr w:type="spellStart"/>
      <w:r>
        <w:t>anzunemen</w:t>
      </w:r>
      <w:proofErr w:type="spellEnd"/>
      <w:r>
        <w:t xml:space="preserve">/ </w:t>
      </w:r>
      <w:proofErr w:type="spellStart"/>
      <w:r>
        <w:t>darumb</w:t>
      </w:r>
      <w:proofErr w:type="spellEnd"/>
      <w:r>
        <w:t xml:space="preserve"> das </w:t>
      </w:r>
      <w:proofErr w:type="spellStart"/>
      <w:r>
        <w:t>vil</w:t>
      </w:r>
      <w:proofErr w:type="spellEnd"/>
      <w:r>
        <w:t xml:space="preserve"> böses von </w:t>
      </w:r>
      <w:proofErr w:type="spellStart"/>
      <w:r>
        <w:t>vns</w:t>
      </w:r>
      <w:proofErr w:type="spellEnd"/>
      <w:r>
        <w:t xml:space="preserve"> gesagt </w:t>
      </w:r>
      <w:proofErr w:type="spellStart"/>
      <w:r>
        <w:t>wirt</w:t>
      </w:r>
      <w:proofErr w:type="spellEnd"/>
      <w:r>
        <w:t xml:space="preserve">/ </w:t>
      </w:r>
      <w:proofErr w:type="spellStart"/>
      <w:r>
        <w:t>Diei</w:t>
      </w:r>
      <w:proofErr w:type="spellEnd"/>
      <w:r>
        <w:t xml:space="preserve"> selbigen wissen nicht/ das der </w:t>
      </w:r>
      <w:proofErr w:type="spellStart"/>
      <w:r>
        <w:t>sun</w:t>
      </w:r>
      <w:proofErr w:type="spellEnd"/>
      <w:r>
        <w:t xml:space="preserve"> des </w:t>
      </w:r>
      <w:proofErr w:type="spellStart"/>
      <w:r>
        <w:t>menschen</w:t>
      </w:r>
      <w:proofErr w:type="spellEnd"/>
      <w:r>
        <w:t xml:space="preserve"> </w:t>
      </w:r>
      <w:proofErr w:type="spellStart"/>
      <w:r>
        <w:t>mus</w:t>
      </w:r>
      <w:proofErr w:type="spellEnd"/>
      <w:r>
        <w:t xml:space="preserve"> von der </w:t>
      </w:r>
      <w:proofErr w:type="spellStart"/>
      <w:r>
        <w:t>welt</w:t>
      </w:r>
      <w:proofErr w:type="spellEnd"/>
      <w:r>
        <w:t xml:space="preserve"> </w:t>
      </w:r>
      <w:proofErr w:type="spellStart"/>
      <w:r>
        <w:t>verwoffen</w:t>
      </w:r>
      <w:proofErr w:type="spellEnd"/>
      <w:r>
        <w:t xml:space="preserve"> werden/ </w:t>
      </w:r>
      <w:proofErr w:type="spellStart"/>
      <w:r>
        <w:t>vnd</w:t>
      </w:r>
      <w:proofErr w:type="spellEnd"/>
      <w:r>
        <w:t xml:space="preserve"> die predig des </w:t>
      </w:r>
      <w:proofErr w:type="spellStart"/>
      <w:r>
        <w:t>kreutz</w:t>
      </w:r>
      <w:proofErr w:type="spellEnd"/>
      <w:r>
        <w:t xml:space="preserve"> für </w:t>
      </w:r>
      <w:proofErr w:type="spellStart"/>
      <w:r>
        <w:t>ain</w:t>
      </w:r>
      <w:proofErr w:type="spellEnd"/>
      <w:r>
        <w:t xml:space="preserve"> </w:t>
      </w:r>
      <w:proofErr w:type="spellStart"/>
      <w:r>
        <w:t>torhait</w:t>
      </w:r>
      <w:proofErr w:type="spellEnd"/>
      <w:r>
        <w:t xml:space="preserve"> gehalten werden. Wie wann es schon war wer/ das so sie von </w:t>
      </w:r>
      <w:proofErr w:type="spellStart"/>
      <w:r>
        <w:t>vns</w:t>
      </w:r>
      <w:proofErr w:type="spellEnd"/>
      <w:r>
        <w:t xml:space="preserve"> liegen </w:t>
      </w:r>
      <w:proofErr w:type="spellStart"/>
      <w:r>
        <w:t>vmb</w:t>
      </w:r>
      <w:proofErr w:type="spellEnd"/>
      <w:r>
        <w:t xml:space="preserve"> </w:t>
      </w:r>
      <w:proofErr w:type="spellStart"/>
      <w:r>
        <w:t>Chrisstus</w:t>
      </w:r>
      <w:proofErr w:type="spellEnd"/>
      <w:r>
        <w:t xml:space="preserve"> willen? </w:t>
      </w:r>
      <w:proofErr w:type="spellStart"/>
      <w:r>
        <w:t>woltten</w:t>
      </w:r>
      <w:proofErr w:type="spellEnd"/>
      <w:r>
        <w:t xml:space="preserve"> sie </w:t>
      </w:r>
      <w:proofErr w:type="spellStart"/>
      <w:r>
        <w:t>darumb</w:t>
      </w:r>
      <w:proofErr w:type="spellEnd"/>
      <w:r>
        <w:t xml:space="preserve"> das </w:t>
      </w:r>
      <w:proofErr w:type="spellStart"/>
      <w:r>
        <w:t>angebotten</w:t>
      </w:r>
      <w:proofErr w:type="spellEnd"/>
      <w:r>
        <w:t xml:space="preserve"> </w:t>
      </w:r>
      <w:proofErr w:type="spellStart"/>
      <w:r>
        <w:t>Euangelium</w:t>
      </w:r>
      <w:proofErr w:type="spellEnd"/>
      <w:r>
        <w:t xml:space="preserve"> </w:t>
      </w:r>
      <w:proofErr w:type="spellStart"/>
      <w:r>
        <w:t>jres</w:t>
      </w:r>
      <w:proofErr w:type="spellEnd"/>
      <w:r>
        <w:t xml:space="preserve"> </w:t>
      </w:r>
      <w:proofErr w:type="spellStart"/>
      <w:r>
        <w:t>hails</w:t>
      </w:r>
      <w:proofErr w:type="spellEnd"/>
      <w:r>
        <w:t xml:space="preserve"> </w:t>
      </w:r>
      <w:proofErr w:type="spellStart"/>
      <w:r>
        <w:t>nit</w:t>
      </w:r>
      <w:proofErr w:type="spellEnd"/>
      <w:r>
        <w:t xml:space="preserve"> </w:t>
      </w:r>
      <w:proofErr w:type="spellStart"/>
      <w:r>
        <w:t>annemen</w:t>
      </w:r>
      <w:proofErr w:type="spellEnd"/>
      <w:r>
        <w:t xml:space="preserve">? Ist das </w:t>
      </w:r>
      <w:proofErr w:type="spellStart"/>
      <w:r>
        <w:t>nit</w:t>
      </w:r>
      <w:proofErr w:type="spellEnd"/>
      <w:r>
        <w:t xml:space="preserve"> </w:t>
      </w:r>
      <w:proofErr w:type="spellStart"/>
      <w:r>
        <w:t>ain</w:t>
      </w:r>
      <w:proofErr w:type="spellEnd"/>
      <w:r>
        <w:t xml:space="preserve"> grosse </w:t>
      </w:r>
      <w:proofErr w:type="spellStart"/>
      <w:r>
        <w:t>torhait</w:t>
      </w:r>
      <w:proofErr w:type="spellEnd"/>
      <w:r>
        <w:t xml:space="preserve">/ wann du </w:t>
      </w:r>
      <w:proofErr w:type="spellStart"/>
      <w:r>
        <w:t>mer</w:t>
      </w:r>
      <w:proofErr w:type="spellEnd"/>
      <w:r>
        <w:t xml:space="preserve"> </w:t>
      </w:r>
      <w:proofErr w:type="spellStart"/>
      <w:r>
        <w:t>sorgfeltig</w:t>
      </w:r>
      <w:proofErr w:type="spellEnd"/>
      <w:r>
        <w:t xml:space="preserve"> bist </w:t>
      </w:r>
      <w:proofErr w:type="spellStart"/>
      <w:r>
        <w:t>iber</w:t>
      </w:r>
      <w:proofErr w:type="spellEnd"/>
      <w:r>
        <w:t xml:space="preserve"> </w:t>
      </w:r>
      <w:proofErr w:type="spellStart"/>
      <w:r>
        <w:t>meyn</w:t>
      </w:r>
      <w:proofErr w:type="spellEnd"/>
      <w:r>
        <w:t xml:space="preserve"> </w:t>
      </w:r>
      <w:proofErr w:type="spellStart"/>
      <w:r>
        <w:t>missethat</w:t>
      </w:r>
      <w:proofErr w:type="spellEnd"/>
      <w:r>
        <w:t xml:space="preserve">/ dann dein </w:t>
      </w:r>
      <w:proofErr w:type="spellStart"/>
      <w:r>
        <w:t>aigen</w:t>
      </w:r>
      <w:proofErr w:type="spellEnd"/>
      <w:r>
        <w:t xml:space="preserve"> </w:t>
      </w:r>
      <w:proofErr w:type="spellStart"/>
      <w:r>
        <w:t>hail</w:t>
      </w:r>
      <w:proofErr w:type="spellEnd"/>
      <w:r>
        <w:t xml:space="preserve">? </w:t>
      </w:r>
      <w:proofErr w:type="spellStart"/>
      <w:r>
        <w:t>Woltest</w:t>
      </w:r>
      <w:proofErr w:type="spellEnd"/>
      <w:r>
        <w:t xml:space="preserve"> du </w:t>
      </w:r>
      <w:proofErr w:type="spellStart"/>
      <w:r>
        <w:t>darumb</w:t>
      </w:r>
      <w:proofErr w:type="spellEnd"/>
      <w:r>
        <w:t xml:space="preserve"> </w:t>
      </w:r>
      <w:proofErr w:type="spellStart"/>
      <w:r>
        <w:t>kain</w:t>
      </w:r>
      <w:proofErr w:type="spellEnd"/>
      <w:r>
        <w:t xml:space="preserve"> Christ sein/ das ich </w:t>
      </w:r>
      <w:proofErr w:type="spellStart"/>
      <w:r>
        <w:t>ainn</w:t>
      </w:r>
      <w:proofErr w:type="spellEnd"/>
      <w:r>
        <w:t xml:space="preserve"> </w:t>
      </w:r>
      <w:proofErr w:type="spellStart"/>
      <w:r>
        <w:t>sünder</w:t>
      </w:r>
      <w:proofErr w:type="spellEnd"/>
      <w:r>
        <w:t xml:space="preserve"> bin? </w:t>
      </w:r>
      <w:proofErr w:type="spellStart"/>
      <w:r>
        <w:t>Warumb</w:t>
      </w:r>
      <w:proofErr w:type="spellEnd"/>
      <w:r>
        <w:t xml:space="preserve"> </w:t>
      </w:r>
      <w:proofErr w:type="spellStart"/>
      <w:r>
        <w:t>volgen</w:t>
      </w:r>
      <w:proofErr w:type="spellEnd"/>
      <w:r>
        <w:t xml:space="preserve"> sie </w:t>
      </w:r>
      <w:proofErr w:type="spellStart"/>
      <w:r>
        <w:t>nit</w:t>
      </w:r>
      <w:proofErr w:type="spellEnd"/>
      <w:r>
        <w:t xml:space="preserve"> nach der </w:t>
      </w:r>
      <w:proofErr w:type="spellStart"/>
      <w:r>
        <w:t>regel</w:t>
      </w:r>
      <w:proofErr w:type="spellEnd"/>
      <w:r>
        <w:t xml:space="preserve"> Pauli/ so </w:t>
      </w:r>
      <w:proofErr w:type="spellStart"/>
      <w:r>
        <w:t>erspricht</w:t>
      </w:r>
      <w:proofErr w:type="spellEnd"/>
      <w:r>
        <w:t xml:space="preserve">/ </w:t>
      </w:r>
      <w:proofErr w:type="spellStart"/>
      <w:r>
        <w:t>Bewerend</w:t>
      </w:r>
      <w:proofErr w:type="spellEnd"/>
      <w:r>
        <w:t xml:space="preserve"> alle ding/ </w:t>
      </w:r>
      <w:proofErr w:type="spellStart"/>
      <w:r>
        <w:t>vnnd</w:t>
      </w:r>
      <w:proofErr w:type="spellEnd"/>
      <w:r>
        <w:t xml:space="preserve"> behaltend was gut ist? Wann ich </w:t>
      </w:r>
      <w:proofErr w:type="spellStart"/>
      <w:r>
        <w:t>hindersich</w:t>
      </w:r>
      <w:proofErr w:type="spellEnd"/>
      <w:r>
        <w:t xml:space="preserve"> sehen </w:t>
      </w:r>
      <w:proofErr w:type="spellStart"/>
      <w:r>
        <w:t>wil</w:t>
      </w:r>
      <w:proofErr w:type="spellEnd"/>
      <w:r>
        <w:t xml:space="preserve"> in der </w:t>
      </w:r>
      <w:proofErr w:type="spellStart"/>
      <w:r>
        <w:t>menschen</w:t>
      </w:r>
      <w:proofErr w:type="spellEnd"/>
      <w:r>
        <w:t xml:space="preserve"> </w:t>
      </w:r>
      <w:proofErr w:type="spellStart"/>
      <w:r>
        <w:t>gerechtigkait</w:t>
      </w:r>
      <w:proofErr w:type="spellEnd"/>
      <w:r>
        <w:t xml:space="preserve"> oder </w:t>
      </w:r>
      <w:proofErr w:type="spellStart"/>
      <w:r>
        <w:t>vngerechtigkait</w:t>
      </w:r>
      <w:proofErr w:type="spellEnd"/>
      <w:r>
        <w:t xml:space="preserve">/ wann wird ich dann entlediget von dem </w:t>
      </w:r>
      <w:proofErr w:type="spellStart"/>
      <w:r>
        <w:t>irrsal</w:t>
      </w:r>
      <w:proofErr w:type="spellEnd"/>
      <w:r>
        <w:t xml:space="preserve">/ dadurch die </w:t>
      </w:r>
      <w:proofErr w:type="spellStart"/>
      <w:r>
        <w:t>welt</w:t>
      </w:r>
      <w:proofErr w:type="spellEnd"/>
      <w:r>
        <w:t xml:space="preserve"> nahend verborgen ist? </w:t>
      </w:r>
      <w:proofErr w:type="spellStart"/>
      <w:r>
        <w:t>Vnnd</w:t>
      </w:r>
      <w:proofErr w:type="spellEnd"/>
      <w:r>
        <w:t xml:space="preserve"> wann wird ich erkennen die </w:t>
      </w:r>
      <w:proofErr w:type="spellStart"/>
      <w:r>
        <w:t>frombkait</w:t>
      </w:r>
      <w:proofErr w:type="spellEnd"/>
      <w:r>
        <w:t xml:space="preserve"> die vor Gott gilt? </w:t>
      </w:r>
    </w:p>
    <w:p w14:paraId="155A5D7D" w14:textId="77777777" w:rsidR="003F4562" w:rsidRDefault="003F4562" w:rsidP="003F4562">
      <w:pPr>
        <w:pStyle w:val="StandardWeb"/>
      </w:pPr>
      <w:r>
        <w:t xml:space="preserve">Nun sagen aber die </w:t>
      </w:r>
      <w:proofErr w:type="spellStart"/>
      <w:r>
        <w:t>ainfeltigen</w:t>
      </w:r>
      <w:proofErr w:type="spellEnd"/>
      <w:r>
        <w:t xml:space="preserve"> wer </w:t>
      </w:r>
      <w:proofErr w:type="spellStart"/>
      <w:r>
        <w:t>kan</w:t>
      </w:r>
      <w:proofErr w:type="spellEnd"/>
      <w:r>
        <w:t xml:space="preserve"> so </w:t>
      </w:r>
      <w:proofErr w:type="spellStart"/>
      <w:r>
        <w:t>mancherlay</w:t>
      </w:r>
      <w:proofErr w:type="spellEnd"/>
      <w:r>
        <w:t xml:space="preserve"> ding </w:t>
      </w:r>
      <w:proofErr w:type="spellStart"/>
      <w:r>
        <w:t>verstön</w:t>
      </w:r>
      <w:proofErr w:type="spellEnd"/>
      <w:r>
        <w:t xml:space="preserve">? dann man </w:t>
      </w:r>
      <w:proofErr w:type="spellStart"/>
      <w:r>
        <w:t>disputirt</w:t>
      </w:r>
      <w:proofErr w:type="spellEnd"/>
      <w:r>
        <w:t xml:space="preserve"> </w:t>
      </w:r>
      <w:proofErr w:type="spellStart"/>
      <w:r>
        <w:t>itz</w:t>
      </w:r>
      <w:proofErr w:type="spellEnd"/>
      <w:r>
        <w:t xml:space="preserve"> vom freien willen/ von den </w:t>
      </w:r>
      <w:proofErr w:type="spellStart"/>
      <w:r>
        <w:t>gelübten</w:t>
      </w:r>
      <w:proofErr w:type="spellEnd"/>
      <w:r>
        <w:t xml:space="preserve">/ von den </w:t>
      </w:r>
      <w:proofErr w:type="spellStart"/>
      <w:r>
        <w:t>secten</w:t>
      </w:r>
      <w:proofErr w:type="spellEnd"/>
      <w:r>
        <w:t xml:space="preserve"> der </w:t>
      </w:r>
      <w:proofErr w:type="spellStart"/>
      <w:r>
        <w:t>münch</w:t>
      </w:r>
      <w:proofErr w:type="spellEnd"/>
      <w:r>
        <w:t xml:space="preserve">/ </w:t>
      </w:r>
      <w:proofErr w:type="spellStart"/>
      <w:r>
        <w:t>vonn</w:t>
      </w:r>
      <w:proofErr w:type="spellEnd"/>
      <w:r>
        <w:t xml:space="preserve"> dem genugthun oder </w:t>
      </w:r>
      <w:proofErr w:type="spellStart"/>
      <w:r>
        <w:t>bus</w:t>
      </w:r>
      <w:proofErr w:type="spellEnd"/>
      <w:r>
        <w:t xml:space="preserve"> der </w:t>
      </w:r>
      <w:proofErr w:type="spellStart"/>
      <w:r>
        <w:t>sünden</w:t>
      </w:r>
      <w:proofErr w:type="spellEnd"/>
      <w:r>
        <w:t xml:space="preserve">/ von </w:t>
      </w:r>
      <w:proofErr w:type="spellStart"/>
      <w:r>
        <w:t>mißprauch</w:t>
      </w:r>
      <w:proofErr w:type="spellEnd"/>
      <w:r>
        <w:t xml:space="preserve"> des </w:t>
      </w:r>
      <w:proofErr w:type="spellStart"/>
      <w:r>
        <w:t>hailigen</w:t>
      </w:r>
      <w:proofErr w:type="spellEnd"/>
      <w:r>
        <w:t xml:space="preserve"> Sacraments der </w:t>
      </w:r>
      <w:proofErr w:type="spellStart"/>
      <w:r>
        <w:t>dancksagung</w:t>
      </w:r>
      <w:proofErr w:type="spellEnd"/>
      <w:r>
        <w:t xml:space="preserve">/ </w:t>
      </w:r>
      <w:proofErr w:type="spellStart"/>
      <w:r>
        <w:t>vonn</w:t>
      </w:r>
      <w:proofErr w:type="spellEnd"/>
      <w:r>
        <w:t xml:space="preserve"> der </w:t>
      </w:r>
      <w:proofErr w:type="spellStart"/>
      <w:r>
        <w:t>verstorbnen</w:t>
      </w:r>
      <w:proofErr w:type="spellEnd"/>
      <w:r>
        <w:t xml:space="preserve"> </w:t>
      </w:r>
      <w:proofErr w:type="spellStart"/>
      <w:r>
        <w:t>hayligen</w:t>
      </w:r>
      <w:proofErr w:type="spellEnd"/>
      <w:r>
        <w:t xml:space="preserve"> </w:t>
      </w:r>
      <w:proofErr w:type="spellStart"/>
      <w:r>
        <w:t>eer</w:t>
      </w:r>
      <w:proofErr w:type="spellEnd"/>
      <w:r>
        <w:t xml:space="preserve">/ </w:t>
      </w:r>
      <w:proofErr w:type="spellStart"/>
      <w:r>
        <w:t>vnnd</w:t>
      </w:r>
      <w:proofErr w:type="spellEnd"/>
      <w:r>
        <w:t xml:space="preserve"> der gleichen. </w:t>
      </w:r>
      <w:proofErr w:type="spellStart"/>
      <w:r>
        <w:t>Etlich</w:t>
      </w:r>
      <w:proofErr w:type="spellEnd"/>
      <w:r>
        <w:t xml:space="preserve"> sagen wir besorgen es </w:t>
      </w:r>
      <w:proofErr w:type="spellStart"/>
      <w:r>
        <w:t>lig</w:t>
      </w:r>
      <w:proofErr w:type="spellEnd"/>
      <w:r>
        <w:t xml:space="preserve"> </w:t>
      </w:r>
      <w:proofErr w:type="spellStart"/>
      <w:r>
        <w:t>gifft</w:t>
      </w:r>
      <w:proofErr w:type="spellEnd"/>
      <w:r>
        <w:t xml:space="preserve"> </w:t>
      </w:r>
      <w:proofErr w:type="spellStart"/>
      <w:r>
        <w:t>vnder</w:t>
      </w:r>
      <w:proofErr w:type="spellEnd"/>
      <w:r>
        <w:t xml:space="preserve"> so </w:t>
      </w:r>
      <w:proofErr w:type="spellStart"/>
      <w:r>
        <w:t>mancherlai</w:t>
      </w:r>
      <w:proofErr w:type="spellEnd"/>
      <w:r>
        <w:t xml:space="preserve"> </w:t>
      </w:r>
      <w:proofErr w:type="spellStart"/>
      <w:r>
        <w:t>leren</w:t>
      </w:r>
      <w:proofErr w:type="spellEnd"/>
      <w:r>
        <w:t xml:space="preserve">. Solcher sorg </w:t>
      </w:r>
      <w:proofErr w:type="spellStart"/>
      <w:r>
        <w:t>bedarff</w:t>
      </w:r>
      <w:proofErr w:type="spellEnd"/>
      <w:r>
        <w:t xml:space="preserve"> es gar </w:t>
      </w:r>
      <w:proofErr w:type="spellStart"/>
      <w:r>
        <w:t>nit</w:t>
      </w:r>
      <w:proofErr w:type="spellEnd"/>
      <w:r>
        <w:t xml:space="preserve">/ dann wir handeln nicht mit </w:t>
      </w:r>
      <w:proofErr w:type="spellStart"/>
      <w:r>
        <w:t>hüpschen</w:t>
      </w:r>
      <w:proofErr w:type="spellEnd"/>
      <w:r>
        <w:t xml:space="preserve"> worten menschlicher </w:t>
      </w:r>
      <w:proofErr w:type="spellStart"/>
      <w:r>
        <w:t>weißhait</w:t>
      </w:r>
      <w:proofErr w:type="spellEnd"/>
      <w:r>
        <w:t xml:space="preserve">/ </w:t>
      </w:r>
      <w:proofErr w:type="spellStart"/>
      <w:r>
        <w:t>sonder</w:t>
      </w:r>
      <w:proofErr w:type="spellEnd"/>
      <w:r>
        <w:t xml:space="preserve"> mit offenbaren </w:t>
      </w:r>
      <w:proofErr w:type="spellStart"/>
      <w:r>
        <w:t>vnnd</w:t>
      </w:r>
      <w:proofErr w:type="spellEnd"/>
      <w:r>
        <w:t xml:space="preserve"> </w:t>
      </w:r>
      <w:proofErr w:type="spellStart"/>
      <w:r>
        <w:t>außgetruckten</w:t>
      </w:r>
      <w:proofErr w:type="spellEnd"/>
      <w:r>
        <w:t xml:space="preserve"> </w:t>
      </w:r>
      <w:proofErr w:type="spellStart"/>
      <w:r>
        <w:t>schrifften</w:t>
      </w:r>
      <w:proofErr w:type="spellEnd"/>
      <w:r>
        <w:t xml:space="preserve">/ da wider die </w:t>
      </w:r>
      <w:proofErr w:type="spellStart"/>
      <w:r>
        <w:t>proten</w:t>
      </w:r>
      <w:proofErr w:type="spellEnd"/>
      <w:r>
        <w:t xml:space="preserve"> der helle bis her nicht </w:t>
      </w:r>
      <w:proofErr w:type="spellStart"/>
      <w:r>
        <w:t>hond</w:t>
      </w:r>
      <w:proofErr w:type="spellEnd"/>
      <w:r>
        <w:t xml:space="preserve"> mögen </w:t>
      </w:r>
      <w:proofErr w:type="spellStart"/>
      <w:r>
        <w:t>gesigen</w:t>
      </w:r>
      <w:proofErr w:type="spellEnd"/>
      <w:r>
        <w:t xml:space="preserve">. </w:t>
      </w:r>
      <w:proofErr w:type="spellStart"/>
      <w:r>
        <w:t>Vnnd</w:t>
      </w:r>
      <w:proofErr w:type="spellEnd"/>
      <w:r>
        <w:t xml:space="preserve"> künden </w:t>
      </w:r>
      <w:proofErr w:type="spellStart"/>
      <w:r>
        <w:t>vnsere</w:t>
      </w:r>
      <w:proofErr w:type="spellEnd"/>
      <w:r>
        <w:t xml:space="preserve"> </w:t>
      </w:r>
      <w:proofErr w:type="spellStart"/>
      <w:r>
        <w:t>widersacher</w:t>
      </w:r>
      <w:proofErr w:type="spellEnd"/>
      <w:r>
        <w:t xml:space="preserve"> nichts wider </w:t>
      </w:r>
      <w:proofErr w:type="spellStart"/>
      <w:r>
        <w:t>vns</w:t>
      </w:r>
      <w:proofErr w:type="spellEnd"/>
      <w:r>
        <w:t xml:space="preserve"> </w:t>
      </w:r>
      <w:proofErr w:type="spellStart"/>
      <w:r>
        <w:t>auffpringen</w:t>
      </w:r>
      <w:proofErr w:type="spellEnd"/>
      <w:r>
        <w:t xml:space="preserve">/ dann menschliche </w:t>
      </w:r>
      <w:proofErr w:type="spellStart"/>
      <w:r>
        <w:t>ler</w:t>
      </w:r>
      <w:proofErr w:type="spellEnd"/>
      <w:r>
        <w:t xml:space="preserve"> </w:t>
      </w:r>
      <w:proofErr w:type="spellStart"/>
      <w:r>
        <w:t>vnd</w:t>
      </w:r>
      <w:proofErr w:type="spellEnd"/>
      <w:r>
        <w:t xml:space="preserve"> </w:t>
      </w:r>
      <w:proofErr w:type="spellStart"/>
      <w:r>
        <w:t>satzung</w:t>
      </w:r>
      <w:proofErr w:type="spellEnd"/>
      <w:r>
        <w:t xml:space="preserve">/ welches doch </w:t>
      </w:r>
      <w:proofErr w:type="spellStart"/>
      <w:r>
        <w:t>Got</w:t>
      </w:r>
      <w:proofErr w:type="spellEnd"/>
      <w:r>
        <w:t xml:space="preserve"> </w:t>
      </w:r>
      <w:proofErr w:type="spellStart"/>
      <w:r>
        <w:t>verwirfft</w:t>
      </w:r>
      <w:proofErr w:type="spellEnd"/>
      <w:r>
        <w:t xml:space="preserve">/ Esa. 29. </w:t>
      </w:r>
      <w:proofErr w:type="spellStart"/>
      <w:r>
        <w:t>vnd</w:t>
      </w:r>
      <w:proofErr w:type="spellEnd"/>
      <w:r>
        <w:t xml:space="preserve"> Christus Mat. 15. </w:t>
      </w:r>
    </w:p>
    <w:p w14:paraId="46C13AA8" w14:textId="77777777" w:rsidR="003F4562" w:rsidRDefault="003F4562" w:rsidP="003F4562">
      <w:pPr>
        <w:pStyle w:val="StandardWeb"/>
      </w:pPr>
      <w:r>
        <w:t xml:space="preserve">Was </w:t>
      </w:r>
      <w:proofErr w:type="spellStart"/>
      <w:r>
        <w:t>giffts</w:t>
      </w:r>
      <w:proofErr w:type="spellEnd"/>
      <w:r>
        <w:t xml:space="preserve"> </w:t>
      </w:r>
      <w:proofErr w:type="spellStart"/>
      <w:r>
        <w:t>kanst</w:t>
      </w:r>
      <w:proofErr w:type="spellEnd"/>
      <w:r>
        <w:t xml:space="preserve"> du dann hie fürchten? </w:t>
      </w:r>
      <w:proofErr w:type="spellStart"/>
      <w:r>
        <w:t>dyweil</w:t>
      </w:r>
      <w:proofErr w:type="spellEnd"/>
      <w:r>
        <w:t xml:space="preserve"> wir nichts </w:t>
      </w:r>
      <w:proofErr w:type="spellStart"/>
      <w:r>
        <w:t>haimlich</w:t>
      </w:r>
      <w:proofErr w:type="spellEnd"/>
      <w:r>
        <w:t xml:space="preserve"> in </w:t>
      </w:r>
      <w:proofErr w:type="spellStart"/>
      <w:r>
        <w:t>winckeln</w:t>
      </w:r>
      <w:proofErr w:type="spellEnd"/>
      <w:r>
        <w:t xml:space="preserve"> handeln/ </w:t>
      </w:r>
      <w:proofErr w:type="spellStart"/>
      <w:r>
        <w:t>sonder</w:t>
      </w:r>
      <w:proofErr w:type="spellEnd"/>
      <w:r>
        <w:t xml:space="preserve"> all </w:t>
      </w:r>
      <w:proofErr w:type="spellStart"/>
      <w:r>
        <w:t>vnser</w:t>
      </w:r>
      <w:proofErr w:type="spellEnd"/>
      <w:r>
        <w:t xml:space="preserve"> </w:t>
      </w:r>
      <w:proofErr w:type="spellStart"/>
      <w:r>
        <w:t>sachen</w:t>
      </w:r>
      <w:proofErr w:type="spellEnd"/>
      <w:r>
        <w:t xml:space="preserve"> halten wir der </w:t>
      </w:r>
      <w:proofErr w:type="spellStart"/>
      <w:r>
        <w:t>gantzen</w:t>
      </w:r>
      <w:proofErr w:type="spellEnd"/>
      <w:r>
        <w:t xml:space="preserve"> </w:t>
      </w:r>
      <w:proofErr w:type="spellStart"/>
      <w:r>
        <w:t>welt</w:t>
      </w:r>
      <w:proofErr w:type="spellEnd"/>
      <w:r>
        <w:t xml:space="preserve"> für zu </w:t>
      </w:r>
      <w:proofErr w:type="spellStart"/>
      <w:r>
        <w:t>vrtailn</w:t>
      </w:r>
      <w:proofErr w:type="spellEnd"/>
      <w:r>
        <w:t xml:space="preserve">? Das du aber nicht sagest </w:t>
      </w:r>
      <w:proofErr w:type="spellStart"/>
      <w:r>
        <w:t>vnser</w:t>
      </w:r>
      <w:proofErr w:type="spellEnd"/>
      <w:r>
        <w:t xml:space="preserve"> </w:t>
      </w:r>
      <w:proofErr w:type="spellStart"/>
      <w:r>
        <w:t>ler</w:t>
      </w:r>
      <w:proofErr w:type="spellEnd"/>
      <w:r>
        <w:t xml:space="preserve"> sein </w:t>
      </w:r>
      <w:proofErr w:type="spellStart"/>
      <w:r>
        <w:t>manigfaltig</w:t>
      </w:r>
      <w:proofErr w:type="spellEnd"/>
      <w:r>
        <w:t xml:space="preserve">/ es mög sie niemand </w:t>
      </w:r>
      <w:proofErr w:type="spellStart"/>
      <w:r>
        <w:t>begreyffen</w:t>
      </w:r>
      <w:proofErr w:type="spellEnd"/>
      <w:r>
        <w:t xml:space="preserve">/ So sag ich mit </w:t>
      </w:r>
      <w:proofErr w:type="spellStart"/>
      <w:r>
        <w:t>kurtzen</w:t>
      </w:r>
      <w:proofErr w:type="spellEnd"/>
      <w:r>
        <w:t xml:space="preserve"> worten/ das wir nur </w:t>
      </w:r>
      <w:proofErr w:type="spellStart"/>
      <w:r>
        <w:t>ain</w:t>
      </w:r>
      <w:proofErr w:type="spellEnd"/>
      <w:r>
        <w:t xml:space="preserve"> </w:t>
      </w:r>
      <w:proofErr w:type="spellStart"/>
      <w:r>
        <w:t>artikel</w:t>
      </w:r>
      <w:proofErr w:type="spellEnd"/>
      <w:r>
        <w:t xml:space="preserve"> </w:t>
      </w:r>
      <w:proofErr w:type="spellStart"/>
      <w:r>
        <w:t>lerend</w:t>
      </w:r>
      <w:proofErr w:type="spellEnd"/>
      <w:r>
        <w:t xml:space="preserve">/ wie </w:t>
      </w:r>
      <w:proofErr w:type="spellStart"/>
      <w:r>
        <w:t>wol</w:t>
      </w:r>
      <w:proofErr w:type="spellEnd"/>
      <w:r>
        <w:t xml:space="preserve"> wir täglich </w:t>
      </w:r>
      <w:proofErr w:type="spellStart"/>
      <w:r>
        <w:t>vil</w:t>
      </w:r>
      <w:proofErr w:type="spellEnd"/>
      <w:r>
        <w:t xml:space="preserve"> predigen/ schreiben </w:t>
      </w:r>
      <w:proofErr w:type="spellStart"/>
      <w:r>
        <w:t>vnd</w:t>
      </w:r>
      <w:proofErr w:type="spellEnd"/>
      <w:r>
        <w:t xml:space="preserve"> handeln wider </w:t>
      </w:r>
      <w:proofErr w:type="spellStart"/>
      <w:r>
        <w:t>vnnsere</w:t>
      </w:r>
      <w:proofErr w:type="spellEnd"/>
      <w:r>
        <w:t xml:space="preserve"> </w:t>
      </w:r>
      <w:proofErr w:type="spellStart"/>
      <w:r>
        <w:t>widersacher</w:t>
      </w:r>
      <w:proofErr w:type="spellEnd"/>
      <w:r>
        <w:t xml:space="preserve">/ </w:t>
      </w:r>
      <w:proofErr w:type="spellStart"/>
      <w:r>
        <w:t>auff</w:t>
      </w:r>
      <w:proofErr w:type="spellEnd"/>
      <w:r>
        <w:t xml:space="preserve"> das sie auch selig werden/ </w:t>
      </w:r>
      <w:proofErr w:type="spellStart"/>
      <w:r>
        <w:t>Vnd</w:t>
      </w:r>
      <w:proofErr w:type="spellEnd"/>
      <w:r>
        <w:t xml:space="preserve"> </w:t>
      </w:r>
      <w:proofErr w:type="spellStart"/>
      <w:r>
        <w:t>diser</w:t>
      </w:r>
      <w:proofErr w:type="spellEnd"/>
      <w:r>
        <w:t xml:space="preserve"> </w:t>
      </w:r>
      <w:proofErr w:type="spellStart"/>
      <w:r>
        <w:t>vnser</w:t>
      </w:r>
      <w:proofErr w:type="spellEnd"/>
      <w:r>
        <w:t xml:space="preserve"> </w:t>
      </w:r>
      <w:proofErr w:type="spellStart"/>
      <w:r>
        <w:t>ayniger</w:t>
      </w:r>
      <w:proofErr w:type="spellEnd"/>
      <w:r>
        <w:t xml:space="preserve"> </w:t>
      </w:r>
      <w:proofErr w:type="spellStart"/>
      <w:r>
        <w:t>artikel</w:t>
      </w:r>
      <w:proofErr w:type="spellEnd"/>
      <w:r>
        <w:t xml:space="preserve"> laut also. </w:t>
      </w:r>
    </w:p>
    <w:p w14:paraId="7DF42C59" w14:textId="77777777" w:rsidR="003F4562" w:rsidRDefault="003F4562" w:rsidP="003F4562">
      <w:pPr>
        <w:pStyle w:val="StandardWeb"/>
      </w:pPr>
      <w:r>
        <w:rPr>
          <w:rStyle w:val="Fett"/>
          <w:rFonts w:eastAsiaTheme="majorEastAsia"/>
        </w:rPr>
        <w:t xml:space="preserve">Christus ist </w:t>
      </w:r>
      <w:proofErr w:type="spellStart"/>
      <w:r>
        <w:rPr>
          <w:rStyle w:val="Fett"/>
          <w:rFonts w:eastAsiaTheme="majorEastAsia"/>
        </w:rPr>
        <w:t>vnser</w:t>
      </w:r>
      <w:proofErr w:type="spellEnd"/>
      <w:r>
        <w:rPr>
          <w:rStyle w:val="Fett"/>
          <w:rFonts w:eastAsiaTheme="majorEastAsia"/>
        </w:rPr>
        <w:t xml:space="preserve"> </w:t>
      </w:r>
      <w:proofErr w:type="spellStart"/>
      <w:r>
        <w:rPr>
          <w:rStyle w:val="Fett"/>
          <w:rFonts w:eastAsiaTheme="majorEastAsia"/>
        </w:rPr>
        <w:t>gerechtigkayt</w:t>
      </w:r>
      <w:proofErr w:type="spellEnd"/>
      <w:r>
        <w:rPr>
          <w:rStyle w:val="Fett"/>
          <w:rFonts w:eastAsiaTheme="majorEastAsia"/>
        </w:rPr>
        <w:t>.</w:t>
      </w:r>
      <w:r>
        <w:t xml:space="preserve"> </w:t>
      </w:r>
    </w:p>
    <w:p w14:paraId="1B565310" w14:textId="77777777" w:rsidR="003F4562" w:rsidRDefault="003F4562" w:rsidP="003F4562">
      <w:pPr>
        <w:pStyle w:val="StandardWeb"/>
      </w:pPr>
      <w:r>
        <w:t xml:space="preserve">Dann er ist </w:t>
      </w:r>
      <w:proofErr w:type="spellStart"/>
      <w:r>
        <w:t>vns</w:t>
      </w:r>
      <w:proofErr w:type="spellEnd"/>
      <w:r>
        <w:t xml:space="preserve"> worden von </w:t>
      </w:r>
      <w:proofErr w:type="spellStart"/>
      <w:r>
        <w:t>Got</w:t>
      </w:r>
      <w:proofErr w:type="spellEnd"/>
      <w:r>
        <w:t xml:space="preserve"> </w:t>
      </w:r>
      <w:proofErr w:type="spellStart"/>
      <w:r>
        <w:t>ain</w:t>
      </w:r>
      <w:proofErr w:type="spellEnd"/>
      <w:r>
        <w:t xml:space="preserve"> </w:t>
      </w:r>
      <w:proofErr w:type="spellStart"/>
      <w:r>
        <w:t>weißhait</w:t>
      </w:r>
      <w:proofErr w:type="spellEnd"/>
      <w:r>
        <w:t xml:space="preserve">/ </w:t>
      </w:r>
      <w:proofErr w:type="spellStart"/>
      <w:r>
        <w:t>gerechtigkait</w:t>
      </w:r>
      <w:proofErr w:type="spellEnd"/>
      <w:r>
        <w:t xml:space="preserve">/ </w:t>
      </w:r>
      <w:proofErr w:type="spellStart"/>
      <w:r>
        <w:t>genugthuung</w:t>
      </w:r>
      <w:proofErr w:type="spellEnd"/>
      <w:r>
        <w:t xml:space="preserve"> </w:t>
      </w:r>
      <w:proofErr w:type="spellStart"/>
      <w:r>
        <w:t>vnnd</w:t>
      </w:r>
      <w:proofErr w:type="spellEnd"/>
      <w:r>
        <w:t xml:space="preserve"> </w:t>
      </w:r>
      <w:proofErr w:type="spellStart"/>
      <w:r>
        <w:t>erlösung</w:t>
      </w:r>
      <w:proofErr w:type="spellEnd"/>
      <w:r>
        <w:t xml:space="preserve">/ Welcher </w:t>
      </w:r>
      <w:proofErr w:type="spellStart"/>
      <w:r>
        <w:t>vns</w:t>
      </w:r>
      <w:proofErr w:type="spellEnd"/>
      <w:r>
        <w:t xml:space="preserve"> das nit zugibt/ der ist </w:t>
      </w:r>
      <w:proofErr w:type="spellStart"/>
      <w:r>
        <w:t>kain</w:t>
      </w:r>
      <w:proofErr w:type="spellEnd"/>
      <w:r>
        <w:t xml:space="preserve"> Christ/ </w:t>
      </w:r>
      <w:proofErr w:type="spellStart"/>
      <w:r>
        <w:t>Welchers</w:t>
      </w:r>
      <w:proofErr w:type="spellEnd"/>
      <w:r>
        <w:t xml:space="preserve"> aber mit </w:t>
      </w:r>
      <w:proofErr w:type="spellStart"/>
      <w:r>
        <w:t>vns</w:t>
      </w:r>
      <w:proofErr w:type="spellEnd"/>
      <w:r>
        <w:t xml:space="preserve"> </w:t>
      </w:r>
      <w:proofErr w:type="spellStart"/>
      <w:r>
        <w:t>bekent</w:t>
      </w:r>
      <w:proofErr w:type="spellEnd"/>
      <w:r>
        <w:t xml:space="preserve">/ bei demselben gilt </w:t>
      </w:r>
      <w:proofErr w:type="spellStart"/>
      <w:r>
        <w:t>kain</w:t>
      </w:r>
      <w:proofErr w:type="spellEnd"/>
      <w:r>
        <w:t xml:space="preserve"> menschliche </w:t>
      </w:r>
      <w:proofErr w:type="spellStart"/>
      <w:r>
        <w:t>gerechtigkait</w:t>
      </w:r>
      <w:proofErr w:type="spellEnd"/>
      <w:r>
        <w:t xml:space="preserve">. Hie wird nichts gelten der Pelagianer </w:t>
      </w:r>
      <w:proofErr w:type="spellStart"/>
      <w:r>
        <w:t>ketzerey</w:t>
      </w:r>
      <w:proofErr w:type="spellEnd"/>
      <w:r>
        <w:t xml:space="preserve">/ dadurch (wie </w:t>
      </w:r>
      <w:proofErr w:type="spellStart"/>
      <w:r>
        <w:t>wol</w:t>
      </w:r>
      <w:proofErr w:type="spellEnd"/>
      <w:r>
        <w:t xml:space="preserve"> mit </w:t>
      </w:r>
      <w:proofErr w:type="spellStart"/>
      <w:r>
        <w:t>verenderung</w:t>
      </w:r>
      <w:proofErr w:type="spellEnd"/>
      <w:r>
        <w:t xml:space="preserve"> der </w:t>
      </w:r>
      <w:proofErr w:type="spellStart"/>
      <w:r>
        <w:t>wortt</w:t>
      </w:r>
      <w:proofErr w:type="spellEnd"/>
      <w:r>
        <w:t xml:space="preserve">) </w:t>
      </w:r>
      <w:proofErr w:type="spellStart"/>
      <w:r>
        <w:t>vergifftet</w:t>
      </w:r>
      <w:proofErr w:type="spellEnd"/>
      <w:r>
        <w:t xml:space="preserve"> </w:t>
      </w:r>
      <w:proofErr w:type="spellStart"/>
      <w:r>
        <w:t>seind</w:t>
      </w:r>
      <w:proofErr w:type="spellEnd"/>
      <w:r>
        <w:t xml:space="preserve">/ die so sich </w:t>
      </w:r>
      <w:proofErr w:type="spellStart"/>
      <w:r>
        <w:t>allain</w:t>
      </w:r>
      <w:proofErr w:type="spellEnd"/>
      <w:r>
        <w:t xml:space="preserve"> für Christen achten </w:t>
      </w:r>
      <w:proofErr w:type="spellStart"/>
      <w:r>
        <w:t>vnnd</w:t>
      </w:r>
      <w:proofErr w:type="spellEnd"/>
      <w:r>
        <w:t xml:space="preserve"> </w:t>
      </w:r>
      <w:proofErr w:type="spellStart"/>
      <w:r>
        <w:t>außgeben</w:t>
      </w:r>
      <w:proofErr w:type="spellEnd"/>
      <w:r>
        <w:t xml:space="preserve">. Es </w:t>
      </w:r>
      <w:proofErr w:type="spellStart"/>
      <w:r>
        <w:t>wirt</w:t>
      </w:r>
      <w:proofErr w:type="spellEnd"/>
      <w:r>
        <w:t xml:space="preserve"> auch nichts gelten alles </w:t>
      </w:r>
      <w:proofErr w:type="spellStart"/>
      <w:r>
        <w:t>vertrawen</w:t>
      </w:r>
      <w:proofErr w:type="spellEnd"/>
      <w:r>
        <w:t xml:space="preserve"> der </w:t>
      </w:r>
      <w:proofErr w:type="spellStart"/>
      <w:r>
        <w:t>secten</w:t>
      </w:r>
      <w:proofErr w:type="spellEnd"/>
      <w:r>
        <w:t xml:space="preserve">/ so zu </w:t>
      </w:r>
      <w:proofErr w:type="spellStart"/>
      <w:r>
        <w:t>diser</w:t>
      </w:r>
      <w:proofErr w:type="spellEnd"/>
      <w:r>
        <w:t xml:space="preserve"> zeit </w:t>
      </w:r>
      <w:proofErr w:type="spellStart"/>
      <w:r>
        <w:t>seind</w:t>
      </w:r>
      <w:proofErr w:type="spellEnd"/>
      <w:r>
        <w:t xml:space="preserve">/ </w:t>
      </w:r>
      <w:proofErr w:type="spellStart"/>
      <w:r>
        <w:t>vnd</w:t>
      </w:r>
      <w:proofErr w:type="spellEnd"/>
      <w:r>
        <w:t xml:space="preserve"> die werk/ welches </w:t>
      </w:r>
      <w:proofErr w:type="spellStart"/>
      <w:r>
        <w:t>vertrawen</w:t>
      </w:r>
      <w:proofErr w:type="spellEnd"/>
      <w:r>
        <w:t xml:space="preserve"> </w:t>
      </w:r>
      <w:proofErr w:type="spellStart"/>
      <w:r>
        <w:t>vnns</w:t>
      </w:r>
      <w:proofErr w:type="spellEnd"/>
      <w:r>
        <w:t xml:space="preserve"> </w:t>
      </w:r>
      <w:proofErr w:type="spellStart"/>
      <w:r>
        <w:t>vnsere</w:t>
      </w:r>
      <w:proofErr w:type="spellEnd"/>
      <w:r>
        <w:t xml:space="preserve"> </w:t>
      </w:r>
      <w:proofErr w:type="spellStart"/>
      <w:r>
        <w:t>werckhailigen</w:t>
      </w:r>
      <w:proofErr w:type="spellEnd"/>
      <w:r>
        <w:t xml:space="preserve">/ durch </w:t>
      </w:r>
      <w:proofErr w:type="spellStart"/>
      <w:r>
        <w:t>verlaugknung</w:t>
      </w:r>
      <w:proofErr w:type="spellEnd"/>
      <w:r>
        <w:t xml:space="preserve"> </w:t>
      </w:r>
      <w:proofErr w:type="spellStart"/>
      <w:r>
        <w:t>vnnd</w:t>
      </w:r>
      <w:proofErr w:type="spellEnd"/>
      <w:r>
        <w:t xml:space="preserve"> </w:t>
      </w:r>
      <w:proofErr w:type="spellStart"/>
      <w:r>
        <w:t>hinnemung</w:t>
      </w:r>
      <w:proofErr w:type="spellEnd"/>
      <w:r>
        <w:t xml:space="preserve"> der </w:t>
      </w:r>
      <w:proofErr w:type="spellStart"/>
      <w:r>
        <w:t>ergernus</w:t>
      </w:r>
      <w:proofErr w:type="spellEnd"/>
      <w:r>
        <w:t xml:space="preserve"> des </w:t>
      </w:r>
      <w:proofErr w:type="spellStart"/>
      <w:r>
        <w:t>kreutz</w:t>
      </w:r>
      <w:proofErr w:type="spellEnd"/>
      <w:r>
        <w:t xml:space="preserve"> Christi/ </w:t>
      </w:r>
      <w:proofErr w:type="spellStart"/>
      <w:r>
        <w:t>eingefiert</w:t>
      </w:r>
      <w:proofErr w:type="spellEnd"/>
      <w:r>
        <w:t xml:space="preserve"> </w:t>
      </w:r>
      <w:proofErr w:type="spellStart"/>
      <w:r>
        <w:t>hond</w:t>
      </w:r>
      <w:proofErr w:type="spellEnd"/>
      <w:r>
        <w:t xml:space="preserve">/ da sie </w:t>
      </w:r>
      <w:proofErr w:type="spellStart"/>
      <w:r>
        <w:t>vnns</w:t>
      </w:r>
      <w:proofErr w:type="spellEnd"/>
      <w:r>
        <w:t xml:space="preserve"> werk für Christum </w:t>
      </w:r>
      <w:proofErr w:type="spellStart"/>
      <w:r>
        <w:t>verkaufft</w:t>
      </w:r>
      <w:proofErr w:type="spellEnd"/>
      <w:r>
        <w:t xml:space="preserve"> </w:t>
      </w:r>
      <w:proofErr w:type="spellStart"/>
      <w:r>
        <w:t>hond</w:t>
      </w:r>
      <w:proofErr w:type="spellEnd"/>
      <w:r>
        <w:t xml:space="preserve">. Wider die </w:t>
      </w:r>
      <w:proofErr w:type="spellStart"/>
      <w:r>
        <w:t>vnnd</w:t>
      </w:r>
      <w:proofErr w:type="spellEnd"/>
      <w:r>
        <w:t xml:space="preserve"> wider das </w:t>
      </w:r>
      <w:proofErr w:type="spellStart"/>
      <w:r>
        <w:t>gantz</w:t>
      </w:r>
      <w:proofErr w:type="spellEnd"/>
      <w:r>
        <w:t xml:space="preserve"> reich Satane/ fieren wir mit Paulo die </w:t>
      </w:r>
      <w:proofErr w:type="spellStart"/>
      <w:r>
        <w:t>starck</w:t>
      </w:r>
      <w:proofErr w:type="spellEnd"/>
      <w:r>
        <w:t xml:space="preserve">/ </w:t>
      </w:r>
      <w:proofErr w:type="spellStart"/>
      <w:r>
        <w:t>vnüberwintlich</w:t>
      </w:r>
      <w:proofErr w:type="spellEnd"/>
      <w:r>
        <w:t xml:space="preserve"> </w:t>
      </w:r>
      <w:proofErr w:type="spellStart"/>
      <w:r>
        <w:t>argument</w:t>
      </w:r>
      <w:proofErr w:type="spellEnd"/>
      <w:r>
        <w:t xml:space="preserve">/ Wann wir </w:t>
      </w:r>
      <w:proofErr w:type="spellStart"/>
      <w:r>
        <w:t>fromb</w:t>
      </w:r>
      <w:proofErr w:type="spellEnd"/>
      <w:r>
        <w:t xml:space="preserve"> gemacht werden/ aus </w:t>
      </w:r>
      <w:proofErr w:type="spellStart"/>
      <w:r>
        <w:t>vnsern</w:t>
      </w:r>
      <w:proofErr w:type="spellEnd"/>
      <w:r>
        <w:t xml:space="preserve"> </w:t>
      </w:r>
      <w:proofErr w:type="spellStart"/>
      <w:r>
        <w:t>wercken</w:t>
      </w:r>
      <w:proofErr w:type="spellEnd"/>
      <w:r>
        <w:t xml:space="preserve"> </w:t>
      </w:r>
      <w:proofErr w:type="spellStart"/>
      <w:r>
        <w:t>vnd</w:t>
      </w:r>
      <w:proofErr w:type="spellEnd"/>
      <w:r>
        <w:t xml:space="preserve"> freien willen/ so wer doch Christus </w:t>
      </w:r>
      <w:proofErr w:type="spellStart"/>
      <w:r>
        <w:t>vmb</w:t>
      </w:r>
      <w:proofErr w:type="spellEnd"/>
      <w:r>
        <w:t xml:space="preserve"> sonst gestorben. </w:t>
      </w:r>
    </w:p>
    <w:p w14:paraId="59BD42AF" w14:textId="77777777" w:rsidR="003F4562" w:rsidRDefault="003F4562" w:rsidP="003F4562">
      <w:pPr>
        <w:pStyle w:val="StandardWeb"/>
      </w:pPr>
      <w:r>
        <w:t xml:space="preserve">Die </w:t>
      </w:r>
      <w:proofErr w:type="spellStart"/>
      <w:r>
        <w:t>frombkait</w:t>
      </w:r>
      <w:proofErr w:type="spellEnd"/>
      <w:r>
        <w:t xml:space="preserve"> oder </w:t>
      </w:r>
      <w:proofErr w:type="spellStart"/>
      <w:r>
        <w:t>gerechtigkait</w:t>
      </w:r>
      <w:proofErr w:type="spellEnd"/>
      <w:r>
        <w:t xml:space="preserve">/ die Christus </w:t>
      </w:r>
      <w:proofErr w:type="spellStart"/>
      <w:r>
        <w:t>selbs</w:t>
      </w:r>
      <w:proofErr w:type="spellEnd"/>
      <w:r>
        <w:t xml:space="preserve"> ist/ hat </w:t>
      </w:r>
      <w:proofErr w:type="spellStart"/>
      <w:r>
        <w:t>zeugknus</w:t>
      </w:r>
      <w:proofErr w:type="spellEnd"/>
      <w:r>
        <w:t xml:space="preserve"> im </w:t>
      </w:r>
      <w:proofErr w:type="spellStart"/>
      <w:r>
        <w:t>gesatz</w:t>
      </w:r>
      <w:proofErr w:type="spellEnd"/>
      <w:r>
        <w:t xml:space="preserve"> </w:t>
      </w:r>
      <w:proofErr w:type="spellStart"/>
      <w:r>
        <w:t>vnnd</w:t>
      </w:r>
      <w:proofErr w:type="spellEnd"/>
      <w:r>
        <w:t xml:space="preserve"> den Propheten/ Roma. 3. Welche aber </w:t>
      </w:r>
      <w:proofErr w:type="spellStart"/>
      <w:r>
        <w:t>ir</w:t>
      </w:r>
      <w:proofErr w:type="spellEnd"/>
      <w:r>
        <w:t xml:space="preserve"> </w:t>
      </w:r>
      <w:proofErr w:type="spellStart"/>
      <w:r>
        <w:t>aigen</w:t>
      </w:r>
      <w:proofErr w:type="spellEnd"/>
      <w:r>
        <w:t xml:space="preserve"> </w:t>
      </w:r>
      <w:proofErr w:type="spellStart"/>
      <w:r>
        <w:t>frombkait</w:t>
      </w:r>
      <w:proofErr w:type="spellEnd"/>
      <w:r>
        <w:t xml:space="preserve"> </w:t>
      </w:r>
      <w:proofErr w:type="spellStart"/>
      <w:r>
        <w:t>auffrichten</w:t>
      </w:r>
      <w:proofErr w:type="spellEnd"/>
      <w:r>
        <w:t xml:space="preserve">/ die werden zu der waren </w:t>
      </w:r>
      <w:proofErr w:type="spellStart"/>
      <w:r>
        <w:t>frombkait</w:t>
      </w:r>
      <w:proofErr w:type="spellEnd"/>
      <w:r>
        <w:t xml:space="preserve"> </w:t>
      </w:r>
      <w:proofErr w:type="spellStart"/>
      <w:r>
        <w:t>nit</w:t>
      </w:r>
      <w:proofErr w:type="spellEnd"/>
      <w:r>
        <w:t xml:space="preserve"> kommen/ als die Juden/ Rom. 9. Dann sie mögen nicht </w:t>
      </w:r>
      <w:proofErr w:type="spellStart"/>
      <w:r>
        <w:t>vnderworffen</w:t>
      </w:r>
      <w:proofErr w:type="spellEnd"/>
      <w:r>
        <w:t xml:space="preserve"> werden der </w:t>
      </w:r>
      <w:proofErr w:type="spellStart"/>
      <w:r>
        <w:t>gerechtigkait</w:t>
      </w:r>
      <w:proofErr w:type="spellEnd"/>
      <w:r>
        <w:t xml:space="preserve"> die vor </w:t>
      </w:r>
      <w:proofErr w:type="spellStart"/>
      <w:r>
        <w:t>Got</w:t>
      </w:r>
      <w:proofErr w:type="spellEnd"/>
      <w:r>
        <w:t xml:space="preserve"> gilt/ Rom. 10. Die selbig </w:t>
      </w:r>
      <w:proofErr w:type="spellStart"/>
      <w:r>
        <w:t>gerechtigkait</w:t>
      </w:r>
      <w:proofErr w:type="spellEnd"/>
      <w:r>
        <w:t xml:space="preserve"> Gottes ist dein </w:t>
      </w:r>
      <w:proofErr w:type="spellStart"/>
      <w:r>
        <w:t>aigen</w:t>
      </w:r>
      <w:proofErr w:type="spellEnd"/>
      <w:r>
        <w:t xml:space="preserve">/ wann du Christum durch den glauben </w:t>
      </w:r>
      <w:proofErr w:type="spellStart"/>
      <w:r>
        <w:t>annymbst</w:t>
      </w:r>
      <w:proofErr w:type="spellEnd"/>
      <w:r>
        <w:t xml:space="preserve">/ Dann er ist nicht für sich </w:t>
      </w:r>
      <w:proofErr w:type="spellStart"/>
      <w:r>
        <w:t>selbs</w:t>
      </w:r>
      <w:proofErr w:type="spellEnd"/>
      <w:r>
        <w:t xml:space="preserve">/ oder für seine </w:t>
      </w:r>
      <w:proofErr w:type="spellStart"/>
      <w:r>
        <w:t>sünd</w:t>
      </w:r>
      <w:proofErr w:type="spellEnd"/>
      <w:r>
        <w:t xml:space="preserve"> gestorben/ </w:t>
      </w:r>
      <w:proofErr w:type="spellStart"/>
      <w:r>
        <w:t>sonder</w:t>
      </w:r>
      <w:proofErr w:type="spellEnd"/>
      <w:r>
        <w:t xml:space="preserve"> für dich </w:t>
      </w:r>
      <w:proofErr w:type="spellStart"/>
      <w:r>
        <w:t>vnnd</w:t>
      </w:r>
      <w:proofErr w:type="spellEnd"/>
      <w:r>
        <w:t xml:space="preserve"> deine </w:t>
      </w:r>
      <w:proofErr w:type="spellStart"/>
      <w:r>
        <w:t>sünd</w:t>
      </w:r>
      <w:proofErr w:type="spellEnd"/>
      <w:r>
        <w:t xml:space="preserve">. </w:t>
      </w:r>
    </w:p>
    <w:p w14:paraId="4CB4246A" w14:textId="77777777" w:rsidR="003F4562" w:rsidRDefault="003F4562" w:rsidP="003F4562">
      <w:pPr>
        <w:pStyle w:val="StandardWeb"/>
      </w:pPr>
      <w:proofErr w:type="spellStart"/>
      <w:r>
        <w:t>Darumb</w:t>
      </w:r>
      <w:proofErr w:type="spellEnd"/>
      <w:r>
        <w:t xml:space="preserve"> </w:t>
      </w:r>
      <w:proofErr w:type="spellStart"/>
      <w:r>
        <w:t>wa</w:t>
      </w:r>
      <w:proofErr w:type="spellEnd"/>
      <w:r>
        <w:t xml:space="preserve"> du dich </w:t>
      </w:r>
      <w:proofErr w:type="spellStart"/>
      <w:r>
        <w:t>vndersteest</w:t>
      </w:r>
      <w:proofErr w:type="spellEnd"/>
      <w:r>
        <w:t xml:space="preserve">/ etwas anders dann Christum für dein </w:t>
      </w:r>
      <w:proofErr w:type="spellStart"/>
      <w:r>
        <w:t>gerechtigkait</w:t>
      </w:r>
      <w:proofErr w:type="spellEnd"/>
      <w:r>
        <w:t xml:space="preserve"> </w:t>
      </w:r>
      <w:proofErr w:type="spellStart"/>
      <w:r>
        <w:t>auffzurichten</w:t>
      </w:r>
      <w:proofErr w:type="spellEnd"/>
      <w:r>
        <w:t xml:space="preserve">/ der </w:t>
      </w:r>
      <w:proofErr w:type="spellStart"/>
      <w:r>
        <w:t>mainung</w:t>
      </w:r>
      <w:proofErr w:type="spellEnd"/>
      <w:r>
        <w:t xml:space="preserve">/ das du durch das selbig wöllest </w:t>
      </w:r>
      <w:proofErr w:type="spellStart"/>
      <w:r>
        <w:t>fromb</w:t>
      </w:r>
      <w:proofErr w:type="spellEnd"/>
      <w:r>
        <w:t xml:space="preserve"> werden/ </w:t>
      </w:r>
      <w:proofErr w:type="spellStart"/>
      <w:r>
        <w:t>vnnd</w:t>
      </w:r>
      <w:proofErr w:type="spellEnd"/>
      <w:r>
        <w:t xml:space="preserve"> ledig vom </w:t>
      </w:r>
      <w:proofErr w:type="spellStart"/>
      <w:r>
        <w:t>gericht</w:t>
      </w:r>
      <w:proofErr w:type="spellEnd"/>
      <w:r>
        <w:t xml:space="preserve"> Gottes/ von </w:t>
      </w:r>
      <w:proofErr w:type="spellStart"/>
      <w:r>
        <w:t>sünden</w:t>
      </w:r>
      <w:proofErr w:type="spellEnd"/>
      <w:r>
        <w:t xml:space="preserve">/ </w:t>
      </w:r>
      <w:proofErr w:type="spellStart"/>
      <w:r>
        <w:t>tod</w:t>
      </w:r>
      <w:proofErr w:type="spellEnd"/>
      <w:r>
        <w:t xml:space="preserve"> </w:t>
      </w:r>
      <w:proofErr w:type="spellStart"/>
      <w:r>
        <w:t>vnnd</w:t>
      </w:r>
      <w:proofErr w:type="spellEnd"/>
      <w:r>
        <w:t xml:space="preserve"> helle/ </w:t>
      </w:r>
      <w:proofErr w:type="spellStart"/>
      <w:r>
        <w:t>dasselbig</w:t>
      </w:r>
      <w:proofErr w:type="spellEnd"/>
      <w:r>
        <w:t xml:space="preserve"> ist nichts dann </w:t>
      </w:r>
      <w:proofErr w:type="spellStart"/>
      <w:r>
        <w:t>ain</w:t>
      </w:r>
      <w:proofErr w:type="spellEnd"/>
      <w:r>
        <w:t xml:space="preserve"> </w:t>
      </w:r>
      <w:proofErr w:type="spellStart"/>
      <w:r>
        <w:t>gleichßnerei</w:t>
      </w:r>
      <w:proofErr w:type="spellEnd"/>
      <w:r>
        <w:t xml:space="preserve">/ lügen </w:t>
      </w:r>
      <w:proofErr w:type="spellStart"/>
      <w:r>
        <w:t>vnd</w:t>
      </w:r>
      <w:proofErr w:type="spellEnd"/>
      <w:r>
        <w:t xml:space="preserve"> </w:t>
      </w:r>
      <w:proofErr w:type="spellStart"/>
      <w:r>
        <w:t>gotlos</w:t>
      </w:r>
      <w:proofErr w:type="spellEnd"/>
      <w:r>
        <w:t xml:space="preserve"> wesen/ wie grossen schein der </w:t>
      </w:r>
      <w:proofErr w:type="spellStart"/>
      <w:r>
        <w:t>gerechtigkait</w:t>
      </w:r>
      <w:proofErr w:type="spellEnd"/>
      <w:r>
        <w:t xml:space="preserve"> es immer hat/ Dann es ist wider die </w:t>
      </w:r>
      <w:proofErr w:type="spellStart"/>
      <w:r>
        <w:t>genad</w:t>
      </w:r>
      <w:proofErr w:type="spellEnd"/>
      <w:r>
        <w:t xml:space="preserve"> Gottes/ </w:t>
      </w:r>
      <w:proofErr w:type="spellStart"/>
      <w:r>
        <w:t>vnnd</w:t>
      </w:r>
      <w:proofErr w:type="spellEnd"/>
      <w:r>
        <w:t xml:space="preserve"> </w:t>
      </w:r>
      <w:proofErr w:type="spellStart"/>
      <w:r>
        <w:t>ainn</w:t>
      </w:r>
      <w:proofErr w:type="spellEnd"/>
      <w:r>
        <w:t xml:space="preserve"> </w:t>
      </w:r>
      <w:proofErr w:type="spellStart"/>
      <w:r>
        <w:t>verlaugknung</w:t>
      </w:r>
      <w:proofErr w:type="spellEnd"/>
      <w:r>
        <w:t xml:space="preserve"> Christi </w:t>
      </w:r>
      <w:proofErr w:type="spellStart"/>
      <w:r>
        <w:t>vnsers</w:t>
      </w:r>
      <w:proofErr w:type="spellEnd"/>
      <w:r>
        <w:t xml:space="preserve"> Herren. </w:t>
      </w:r>
    </w:p>
    <w:p w14:paraId="35E5E57A" w14:textId="77777777" w:rsidR="003F4562" w:rsidRDefault="003F4562" w:rsidP="003F4562">
      <w:pPr>
        <w:pStyle w:val="StandardWeb"/>
      </w:pPr>
      <w:r>
        <w:t xml:space="preserve">Du möchtest aber fragen/ was wir hielten </w:t>
      </w:r>
      <w:proofErr w:type="spellStart"/>
      <w:r>
        <w:t>vnnd</w:t>
      </w:r>
      <w:proofErr w:type="spellEnd"/>
      <w:r>
        <w:t xml:space="preserve"> </w:t>
      </w:r>
      <w:proofErr w:type="spellStart"/>
      <w:r>
        <w:t>lereten</w:t>
      </w:r>
      <w:proofErr w:type="spellEnd"/>
      <w:r>
        <w:t xml:space="preserve"> von guten </w:t>
      </w:r>
      <w:proofErr w:type="spellStart"/>
      <w:r>
        <w:t>wercken</w:t>
      </w:r>
      <w:proofErr w:type="spellEnd"/>
      <w:r>
        <w:t xml:space="preserve">/ </w:t>
      </w:r>
      <w:proofErr w:type="spellStart"/>
      <w:r>
        <w:t>sitten</w:t>
      </w:r>
      <w:proofErr w:type="spellEnd"/>
      <w:r>
        <w:t xml:space="preserve">/ </w:t>
      </w:r>
      <w:proofErr w:type="spellStart"/>
      <w:r>
        <w:t>gotßdienst</w:t>
      </w:r>
      <w:proofErr w:type="spellEnd"/>
      <w:r>
        <w:t xml:space="preserve">/ </w:t>
      </w:r>
      <w:proofErr w:type="spellStart"/>
      <w:r>
        <w:t>sacramenten</w:t>
      </w:r>
      <w:proofErr w:type="spellEnd"/>
      <w:r>
        <w:t xml:space="preserve"> </w:t>
      </w:r>
      <w:proofErr w:type="spellStart"/>
      <w:r>
        <w:t>vnd</w:t>
      </w:r>
      <w:proofErr w:type="spellEnd"/>
      <w:r>
        <w:t xml:space="preserve"> der gleichen? </w:t>
      </w:r>
      <w:proofErr w:type="spellStart"/>
      <w:r>
        <w:t>Darauff</w:t>
      </w:r>
      <w:proofErr w:type="spellEnd"/>
      <w:r>
        <w:t xml:space="preserve"> </w:t>
      </w:r>
      <w:proofErr w:type="spellStart"/>
      <w:r>
        <w:t>antwort</w:t>
      </w:r>
      <w:proofErr w:type="spellEnd"/>
      <w:r>
        <w:t xml:space="preserve"> ich also/ Christus der </w:t>
      </w:r>
      <w:proofErr w:type="spellStart"/>
      <w:r>
        <w:t>vnnser</w:t>
      </w:r>
      <w:proofErr w:type="spellEnd"/>
      <w:r>
        <w:t xml:space="preserve"> </w:t>
      </w:r>
      <w:proofErr w:type="spellStart"/>
      <w:r>
        <w:t>gerechtigkait</w:t>
      </w:r>
      <w:proofErr w:type="spellEnd"/>
      <w:r>
        <w:t xml:space="preserve"> worden ist/ der ist auch </w:t>
      </w:r>
      <w:proofErr w:type="spellStart"/>
      <w:r>
        <w:t>vnser</w:t>
      </w:r>
      <w:proofErr w:type="spellEnd"/>
      <w:r>
        <w:t xml:space="preserve"> </w:t>
      </w:r>
      <w:proofErr w:type="spellStart"/>
      <w:r>
        <w:t>lerer</w:t>
      </w:r>
      <w:proofErr w:type="spellEnd"/>
      <w:r>
        <w:t xml:space="preserve"> worden/ Was nun der selbig mit </w:t>
      </w:r>
      <w:proofErr w:type="spellStart"/>
      <w:r>
        <w:t>seym</w:t>
      </w:r>
      <w:proofErr w:type="spellEnd"/>
      <w:r>
        <w:t xml:space="preserve"> </w:t>
      </w:r>
      <w:proofErr w:type="spellStart"/>
      <w:r>
        <w:t>aigen</w:t>
      </w:r>
      <w:proofErr w:type="spellEnd"/>
      <w:r>
        <w:t xml:space="preserve"> </w:t>
      </w:r>
      <w:proofErr w:type="spellStart"/>
      <w:r>
        <w:t>mund</w:t>
      </w:r>
      <w:proofErr w:type="spellEnd"/>
      <w:r>
        <w:t xml:space="preserve"> </w:t>
      </w:r>
      <w:proofErr w:type="spellStart"/>
      <w:r>
        <w:t>gelert</w:t>
      </w:r>
      <w:proofErr w:type="spellEnd"/>
      <w:r>
        <w:t xml:space="preserve"> </w:t>
      </w:r>
      <w:proofErr w:type="spellStart"/>
      <w:r>
        <w:t>hatt</w:t>
      </w:r>
      <w:proofErr w:type="spellEnd"/>
      <w:r>
        <w:t xml:space="preserve"> zuhalten/ das selbig </w:t>
      </w:r>
      <w:proofErr w:type="spellStart"/>
      <w:r>
        <w:t>leren</w:t>
      </w:r>
      <w:proofErr w:type="spellEnd"/>
      <w:r>
        <w:t xml:space="preserve"> wir auch/ wie er dann </w:t>
      </w:r>
      <w:proofErr w:type="spellStart"/>
      <w:r>
        <w:t>befolhen</w:t>
      </w:r>
      <w:proofErr w:type="spellEnd"/>
      <w:r>
        <w:t xml:space="preserve"> hat Mat. 28. </w:t>
      </w:r>
    </w:p>
    <w:p w14:paraId="4FA15389" w14:textId="77777777" w:rsidR="003F4562" w:rsidRDefault="003F4562" w:rsidP="003F4562">
      <w:pPr>
        <w:pStyle w:val="StandardWeb"/>
      </w:pPr>
      <w:r>
        <w:t xml:space="preserve">Erstlich </w:t>
      </w:r>
      <w:proofErr w:type="spellStart"/>
      <w:r>
        <w:t>hatt</w:t>
      </w:r>
      <w:proofErr w:type="spellEnd"/>
      <w:r>
        <w:t xml:space="preserve"> er </w:t>
      </w:r>
      <w:proofErr w:type="spellStart"/>
      <w:r>
        <w:t>gelert</w:t>
      </w:r>
      <w:proofErr w:type="spellEnd"/>
      <w:r>
        <w:t xml:space="preserve">/ das sei Gottes </w:t>
      </w:r>
      <w:proofErr w:type="spellStart"/>
      <w:r>
        <w:t>werck</w:t>
      </w:r>
      <w:proofErr w:type="spellEnd"/>
      <w:r>
        <w:t xml:space="preserve">/ das wir </w:t>
      </w:r>
      <w:proofErr w:type="spellStart"/>
      <w:r>
        <w:t>gelauben</w:t>
      </w:r>
      <w:proofErr w:type="spellEnd"/>
      <w:r>
        <w:t xml:space="preserve"> in den so der </w:t>
      </w:r>
      <w:proofErr w:type="spellStart"/>
      <w:r>
        <w:t>vatter</w:t>
      </w:r>
      <w:proofErr w:type="spellEnd"/>
      <w:r>
        <w:t xml:space="preserve"> </w:t>
      </w:r>
      <w:proofErr w:type="spellStart"/>
      <w:r>
        <w:t>gesant</w:t>
      </w:r>
      <w:proofErr w:type="spellEnd"/>
      <w:r>
        <w:t xml:space="preserve"> </w:t>
      </w:r>
      <w:proofErr w:type="spellStart"/>
      <w:r>
        <w:t>hatt</w:t>
      </w:r>
      <w:proofErr w:type="spellEnd"/>
      <w:r>
        <w:t xml:space="preserve">/ Welcher aber in den </w:t>
      </w:r>
      <w:proofErr w:type="spellStart"/>
      <w:r>
        <w:t>gelaubt</w:t>
      </w:r>
      <w:proofErr w:type="spellEnd"/>
      <w:r>
        <w:t xml:space="preserve"> der ist </w:t>
      </w:r>
      <w:proofErr w:type="spellStart"/>
      <w:r>
        <w:t>ainn</w:t>
      </w:r>
      <w:proofErr w:type="spellEnd"/>
      <w:r>
        <w:t xml:space="preserve"> guter </w:t>
      </w:r>
      <w:proofErr w:type="spellStart"/>
      <w:r>
        <w:t>pom</w:t>
      </w:r>
      <w:proofErr w:type="spellEnd"/>
      <w:r>
        <w:t xml:space="preserve">/ </w:t>
      </w:r>
      <w:proofErr w:type="spellStart"/>
      <w:r>
        <w:t>wirt</w:t>
      </w:r>
      <w:proofErr w:type="spellEnd"/>
      <w:r>
        <w:t xml:space="preserve"> auch gewißlich zu </w:t>
      </w:r>
      <w:proofErr w:type="spellStart"/>
      <w:r>
        <w:t>seyner</w:t>
      </w:r>
      <w:proofErr w:type="spellEnd"/>
      <w:r>
        <w:t xml:space="preserve"> zeit gute </w:t>
      </w:r>
      <w:proofErr w:type="spellStart"/>
      <w:r>
        <w:t>frücht</w:t>
      </w:r>
      <w:proofErr w:type="spellEnd"/>
      <w:r>
        <w:t xml:space="preserve"> bringen/ </w:t>
      </w:r>
      <w:proofErr w:type="spellStart"/>
      <w:r>
        <w:t>nit</w:t>
      </w:r>
      <w:proofErr w:type="spellEnd"/>
      <w:r>
        <w:t xml:space="preserve"> wie die </w:t>
      </w:r>
      <w:proofErr w:type="spellStart"/>
      <w:r>
        <w:t>gleichßnerei</w:t>
      </w:r>
      <w:proofErr w:type="spellEnd"/>
      <w:r>
        <w:t xml:space="preserve"> </w:t>
      </w:r>
      <w:proofErr w:type="spellStart"/>
      <w:r>
        <w:t>erticht</w:t>
      </w:r>
      <w:proofErr w:type="spellEnd"/>
      <w:r>
        <w:t xml:space="preserve">/ </w:t>
      </w:r>
      <w:proofErr w:type="spellStart"/>
      <w:r>
        <w:t>sonder</w:t>
      </w:r>
      <w:proofErr w:type="spellEnd"/>
      <w:r>
        <w:t xml:space="preserve"> wie der </w:t>
      </w:r>
      <w:proofErr w:type="spellStart"/>
      <w:r>
        <w:t>gaist</w:t>
      </w:r>
      <w:proofErr w:type="spellEnd"/>
      <w:r>
        <w:t xml:space="preserve"> Christi von im selber </w:t>
      </w:r>
      <w:proofErr w:type="spellStart"/>
      <w:r>
        <w:t>frucht</w:t>
      </w:r>
      <w:proofErr w:type="spellEnd"/>
      <w:r>
        <w:t xml:space="preserve"> bringt/ Dann die so durch den </w:t>
      </w:r>
      <w:proofErr w:type="spellStart"/>
      <w:r>
        <w:t>gaist</w:t>
      </w:r>
      <w:proofErr w:type="spellEnd"/>
      <w:r>
        <w:t xml:space="preserve"> Christi </w:t>
      </w:r>
      <w:proofErr w:type="spellStart"/>
      <w:r>
        <w:t>getriben</w:t>
      </w:r>
      <w:proofErr w:type="spellEnd"/>
      <w:r>
        <w:t xml:space="preserve"> werden </w:t>
      </w:r>
      <w:proofErr w:type="spellStart"/>
      <w:r>
        <w:t>seind</w:t>
      </w:r>
      <w:proofErr w:type="spellEnd"/>
      <w:r>
        <w:t xml:space="preserve"> </w:t>
      </w:r>
      <w:proofErr w:type="spellStart"/>
      <w:r>
        <w:t>kinder</w:t>
      </w:r>
      <w:proofErr w:type="spellEnd"/>
      <w:r>
        <w:t xml:space="preserve"> Gottes. </w:t>
      </w:r>
    </w:p>
    <w:p w14:paraId="7B0E7CEB" w14:textId="77777777" w:rsidR="003F4562" w:rsidRDefault="003F4562" w:rsidP="003F4562">
      <w:pPr>
        <w:pStyle w:val="StandardWeb"/>
      </w:pPr>
      <w:r>
        <w:t xml:space="preserve">Derhalben </w:t>
      </w:r>
      <w:proofErr w:type="spellStart"/>
      <w:r>
        <w:t>wirt</w:t>
      </w:r>
      <w:proofErr w:type="spellEnd"/>
      <w:r>
        <w:t xml:space="preserve"> der selbig </w:t>
      </w:r>
      <w:proofErr w:type="spellStart"/>
      <w:r>
        <w:t>mensch</w:t>
      </w:r>
      <w:proofErr w:type="spellEnd"/>
      <w:r>
        <w:t xml:space="preserve"> </w:t>
      </w:r>
      <w:proofErr w:type="spellStart"/>
      <w:r>
        <w:t>niechtern</w:t>
      </w:r>
      <w:proofErr w:type="spellEnd"/>
      <w:r>
        <w:t xml:space="preserve">/ </w:t>
      </w:r>
      <w:proofErr w:type="spellStart"/>
      <w:r>
        <w:t>gotseligklich</w:t>
      </w:r>
      <w:proofErr w:type="spellEnd"/>
      <w:r>
        <w:t xml:space="preserve"> </w:t>
      </w:r>
      <w:proofErr w:type="spellStart"/>
      <w:r>
        <w:t>vnnd</w:t>
      </w:r>
      <w:proofErr w:type="spellEnd"/>
      <w:r>
        <w:t xml:space="preserve"> gerecht leben/ Er </w:t>
      </w:r>
      <w:proofErr w:type="spellStart"/>
      <w:r>
        <w:t>würt</w:t>
      </w:r>
      <w:proofErr w:type="spellEnd"/>
      <w:r>
        <w:t xml:space="preserve"> </w:t>
      </w:r>
      <w:proofErr w:type="spellStart"/>
      <w:r>
        <w:t>gott</w:t>
      </w:r>
      <w:proofErr w:type="spellEnd"/>
      <w:r>
        <w:t xml:space="preserve"> </w:t>
      </w:r>
      <w:proofErr w:type="spellStart"/>
      <w:r>
        <w:t>anbetten</w:t>
      </w:r>
      <w:proofErr w:type="spellEnd"/>
      <w:r>
        <w:t xml:space="preserve"> im </w:t>
      </w:r>
      <w:proofErr w:type="spellStart"/>
      <w:r>
        <w:t>gaist</w:t>
      </w:r>
      <w:proofErr w:type="spellEnd"/>
      <w:r>
        <w:t xml:space="preserve"> </w:t>
      </w:r>
      <w:proofErr w:type="spellStart"/>
      <w:r>
        <w:t>vnd</w:t>
      </w:r>
      <w:proofErr w:type="spellEnd"/>
      <w:r>
        <w:t xml:space="preserve"> in der </w:t>
      </w:r>
      <w:proofErr w:type="spellStart"/>
      <w:r>
        <w:t>warhait</w:t>
      </w:r>
      <w:proofErr w:type="spellEnd"/>
      <w:r>
        <w:t xml:space="preserve">/ nicht in </w:t>
      </w:r>
      <w:proofErr w:type="spellStart"/>
      <w:r>
        <w:t>ausserlichen</w:t>
      </w:r>
      <w:proofErr w:type="spellEnd"/>
      <w:r>
        <w:t xml:space="preserve"> </w:t>
      </w:r>
      <w:proofErr w:type="spellStart"/>
      <w:r>
        <w:t>satzungen</w:t>
      </w:r>
      <w:proofErr w:type="spellEnd"/>
      <w:r>
        <w:t xml:space="preserve">/ speis </w:t>
      </w:r>
      <w:proofErr w:type="spellStart"/>
      <w:r>
        <w:t>vnnd</w:t>
      </w:r>
      <w:proofErr w:type="spellEnd"/>
      <w:r>
        <w:t xml:space="preserve"> </w:t>
      </w:r>
      <w:proofErr w:type="spellStart"/>
      <w:r>
        <w:t>klaidung</w:t>
      </w:r>
      <w:proofErr w:type="spellEnd"/>
      <w:r>
        <w:t xml:space="preserve">/ oder anderer </w:t>
      </w:r>
      <w:proofErr w:type="spellStart"/>
      <w:r>
        <w:t>gleichßnerei</w:t>
      </w:r>
      <w:proofErr w:type="spellEnd"/>
      <w:r>
        <w:t xml:space="preserve">/ Er </w:t>
      </w:r>
      <w:proofErr w:type="spellStart"/>
      <w:r>
        <w:t>wirt</w:t>
      </w:r>
      <w:proofErr w:type="spellEnd"/>
      <w:r>
        <w:t xml:space="preserve"> halten von den Sacramenten/ was Christus </w:t>
      </w:r>
      <w:proofErr w:type="spellStart"/>
      <w:r>
        <w:t>gelert</w:t>
      </w:r>
      <w:proofErr w:type="spellEnd"/>
      <w:r>
        <w:t xml:space="preserve"> </w:t>
      </w:r>
      <w:proofErr w:type="spellStart"/>
      <w:r>
        <w:t>vnnd</w:t>
      </w:r>
      <w:proofErr w:type="spellEnd"/>
      <w:r>
        <w:t xml:space="preserve"> </w:t>
      </w:r>
      <w:proofErr w:type="spellStart"/>
      <w:r>
        <w:t>auffgesetzt</w:t>
      </w:r>
      <w:proofErr w:type="spellEnd"/>
      <w:r>
        <w:t xml:space="preserve"> </w:t>
      </w:r>
      <w:proofErr w:type="spellStart"/>
      <w:r>
        <w:t>hatt</w:t>
      </w:r>
      <w:proofErr w:type="spellEnd"/>
      <w:r>
        <w:t xml:space="preserve">/ Wirt </w:t>
      </w:r>
      <w:proofErr w:type="spellStart"/>
      <w:r>
        <w:t>seynem</w:t>
      </w:r>
      <w:proofErr w:type="spellEnd"/>
      <w:r>
        <w:t xml:space="preserve"> </w:t>
      </w:r>
      <w:proofErr w:type="spellStart"/>
      <w:r>
        <w:t>nechsten</w:t>
      </w:r>
      <w:proofErr w:type="spellEnd"/>
      <w:r>
        <w:t xml:space="preserve"> dienen/ mit </w:t>
      </w:r>
      <w:proofErr w:type="spellStart"/>
      <w:r>
        <w:t>ler</w:t>
      </w:r>
      <w:proofErr w:type="spellEnd"/>
      <w:r>
        <w:t xml:space="preserve">/ </w:t>
      </w:r>
      <w:proofErr w:type="spellStart"/>
      <w:r>
        <w:t>radt</w:t>
      </w:r>
      <w:proofErr w:type="spellEnd"/>
      <w:r>
        <w:t xml:space="preserve">/ gebet </w:t>
      </w:r>
      <w:proofErr w:type="spellStart"/>
      <w:r>
        <w:t>vnnd</w:t>
      </w:r>
      <w:proofErr w:type="spellEnd"/>
      <w:r>
        <w:t xml:space="preserve"> gut/ auch mit </w:t>
      </w:r>
      <w:proofErr w:type="spellStart"/>
      <w:r>
        <w:t>gefar</w:t>
      </w:r>
      <w:proofErr w:type="spellEnd"/>
      <w:r>
        <w:t xml:space="preserve"> seins </w:t>
      </w:r>
      <w:proofErr w:type="spellStart"/>
      <w:r>
        <w:t>lebens</w:t>
      </w:r>
      <w:proofErr w:type="spellEnd"/>
      <w:r>
        <w:t xml:space="preserve">/ nicht </w:t>
      </w:r>
      <w:proofErr w:type="spellStart"/>
      <w:r>
        <w:t>allain</w:t>
      </w:r>
      <w:proofErr w:type="spellEnd"/>
      <w:r>
        <w:t xml:space="preserve"> dem freund/ </w:t>
      </w:r>
      <w:proofErr w:type="spellStart"/>
      <w:r>
        <w:t>sonder</w:t>
      </w:r>
      <w:proofErr w:type="spellEnd"/>
      <w:r>
        <w:t xml:space="preserve"> auch dem feind. Solche ding </w:t>
      </w:r>
      <w:proofErr w:type="spellStart"/>
      <w:r>
        <w:t>hatt</w:t>
      </w:r>
      <w:proofErr w:type="spellEnd"/>
      <w:r>
        <w:t xml:space="preserve"> Christus </w:t>
      </w:r>
      <w:proofErr w:type="spellStart"/>
      <w:r>
        <w:t>gelert</w:t>
      </w:r>
      <w:proofErr w:type="spellEnd"/>
      <w:r>
        <w:t xml:space="preserve">/ Zu solchen dingen zeucht des </w:t>
      </w:r>
      <w:proofErr w:type="spellStart"/>
      <w:r>
        <w:t>gaists</w:t>
      </w:r>
      <w:proofErr w:type="spellEnd"/>
      <w:r>
        <w:t xml:space="preserve"> </w:t>
      </w:r>
      <w:proofErr w:type="spellStart"/>
      <w:r>
        <w:t>natur</w:t>
      </w:r>
      <w:proofErr w:type="spellEnd"/>
      <w:r>
        <w:t xml:space="preserve">/ die </w:t>
      </w:r>
      <w:proofErr w:type="spellStart"/>
      <w:r>
        <w:t>hertzen</w:t>
      </w:r>
      <w:proofErr w:type="spellEnd"/>
      <w:r>
        <w:t xml:space="preserve"> der </w:t>
      </w:r>
      <w:proofErr w:type="spellStart"/>
      <w:r>
        <w:t>gelaubigen</w:t>
      </w:r>
      <w:proofErr w:type="spellEnd"/>
      <w:r>
        <w:t xml:space="preserve">/ </w:t>
      </w:r>
      <w:proofErr w:type="spellStart"/>
      <w:r>
        <w:t>Vnd</w:t>
      </w:r>
      <w:proofErr w:type="spellEnd"/>
      <w:r>
        <w:t xml:space="preserve"> wir </w:t>
      </w:r>
      <w:proofErr w:type="spellStart"/>
      <w:r>
        <w:t>leren</w:t>
      </w:r>
      <w:proofErr w:type="spellEnd"/>
      <w:r>
        <w:t xml:space="preserve"> auch die ding alle thun. </w:t>
      </w:r>
    </w:p>
    <w:p w14:paraId="75DB2E84" w14:textId="77777777" w:rsidR="003F4562" w:rsidRDefault="003F4562" w:rsidP="003F4562">
      <w:pPr>
        <w:pStyle w:val="StandardWeb"/>
      </w:pPr>
      <w:r>
        <w:t xml:space="preserve">Die weil wir aber noch im </w:t>
      </w:r>
      <w:proofErr w:type="spellStart"/>
      <w:r>
        <w:t>flaisch</w:t>
      </w:r>
      <w:proofErr w:type="spellEnd"/>
      <w:r>
        <w:t xml:space="preserve"> </w:t>
      </w:r>
      <w:proofErr w:type="spellStart"/>
      <w:r>
        <w:t>seind</w:t>
      </w:r>
      <w:proofErr w:type="spellEnd"/>
      <w:r>
        <w:t xml:space="preserve">/ alles das aus den dingen nicht </w:t>
      </w:r>
      <w:proofErr w:type="spellStart"/>
      <w:r>
        <w:t>geschicht</w:t>
      </w:r>
      <w:proofErr w:type="spellEnd"/>
      <w:r>
        <w:t xml:space="preserve">/ oder </w:t>
      </w:r>
      <w:proofErr w:type="spellStart"/>
      <w:r>
        <w:t>nit</w:t>
      </w:r>
      <w:proofErr w:type="spellEnd"/>
      <w:r>
        <w:t xml:space="preserve"> genug </w:t>
      </w:r>
      <w:proofErr w:type="spellStart"/>
      <w:r>
        <w:t>geschicht</w:t>
      </w:r>
      <w:proofErr w:type="spellEnd"/>
      <w:r>
        <w:t xml:space="preserve">/ </w:t>
      </w:r>
      <w:proofErr w:type="spellStart"/>
      <w:r>
        <w:t>vnnd</w:t>
      </w:r>
      <w:proofErr w:type="spellEnd"/>
      <w:r>
        <w:t xml:space="preserve"> was durch </w:t>
      </w:r>
      <w:proofErr w:type="spellStart"/>
      <w:r>
        <w:t>vnns</w:t>
      </w:r>
      <w:proofErr w:type="spellEnd"/>
      <w:r>
        <w:t xml:space="preserve"> </w:t>
      </w:r>
      <w:proofErr w:type="spellStart"/>
      <w:r>
        <w:t>gesündet</w:t>
      </w:r>
      <w:proofErr w:type="spellEnd"/>
      <w:r>
        <w:t xml:space="preserve"> </w:t>
      </w:r>
      <w:proofErr w:type="spellStart"/>
      <w:r>
        <w:t>wirdt</w:t>
      </w:r>
      <w:proofErr w:type="spellEnd"/>
      <w:r>
        <w:t xml:space="preserve">/ Da </w:t>
      </w:r>
      <w:proofErr w:type="spellStart"/>
      <w:r>
        <w:t>leren</w:t>
      </w:r>
      <w:proofErr w:type="spellEnd"/>
      <w:r>
        <w:t xml:space="preserve"> wir mit Christo/ das man on </w:t>
      </w:r>
      <w:proofErr w:type="spellStart"/>
      <w:r>
        <w:t>vnnderlas</w:t>
      </w:r>
      <w:proofErr w:type="spellEnd"/>
      <w:r>
        <w:t xml:space="preserve"> </w:t>
      </w:r>
      <w:proofErr w:type="spellStart"/>
      <w:r>
        <w:t>vmb</w:t>
      </w:r>
      <w:proofErr w:type="spellEnd"/>
      <w:r>
        <w:t xml:space="preserve"> </w:t>
      </w:r>
      <w:proofErr w:type="spellStart"/>
      <w:r>
        <w:t>vergebung</w:t>
      </w:r>
      <w:proofErr w:type="spellEnd"/>
      <w:r>
        <w:t xml:space="preserve"> der </w:t>
      </w:r>
      <w:proofErr w:type="spellStart"/>
      <w:r>
        <w:t>sünd</w:t>
      </w:r>
      <w:proofErr w:type="spellEnd"/>
      <w:r>
        <w:t xml:space="preserve"> bitte/ wie dann Christus zu betten </w:t>
      </w:r>
      <w:proofErr w:type="spellStart"/>
      <w:r>
        <w:t>befolhen</w:t>
      </w:r>
      <w:proofErr w:type="spellEnd"/>
      <w:r>
        <w:t xml:space="preserve"> </w:t>
      </w:r>
      <w:proofErr w:type="spellStart"/>
      <w:r>
        <w:t>hatt</w:t>
      </w:r>
      <w:proofErr w:type="spellEnd"/>
      <w:r>
        <w:t xml:space="preserve">. Vergib </w:t>
      </w:r>
      <w:proofErr w:type="spellStart"/>
      <w:r>
        <w:t>vnns</w:t>
      </w:r>
      <w:proofErr w:type="spellEnd"/>
      <w:r>
        <w:t xml:space="preserve"> </w:t>
      </w:r>
      <w:proofErr w:type="spellStart"/>
      <w:r>
        <w:t>vnsere</w:t>
      </w:r>
      <w:proofErr w:type="spellEnd"/>
      <w:r>
        <w:t xml:space="preserve"> schulden rc. </w:t>
      </w:r>
      <w:proofErr w:type="spellStart"/>
      <w:r>
        <w:t>vnnd</w:t>
      </w:r>
      <w:proofErr w:type="spellEnd"/>
      <w:r>
        <w:t xml:space="preserve"> das </w:t>
      </w:r>
      <w:proofErr w:type="spellStart"/>
      <w:r>
        <w:t>vnns</w:t>
      </w:r>
      <w:proofErr w:type="spellEnd"/>
      <w:r>
        <w:t xml:space="preserve"> die </w:t>
      </w:r>
      <w:proofErr w:type="spellStart"/>
      <w:r>
        <w:t>iberig</w:t>
      </w:r>
      <w:proofErr w:type="spellEnd"/>
      <w:r>
        <w:t xml:space="preserve"> </w:t>
      </w:r>
      <w:proofErr w:type="spellStart"/>
      <w:r>
        <w:t>sünd</w:t>
      </w:r>
      <w:proofErr w:type="spellEnd"/>
      <w:r>
        <w:t xml:space="preserve"> im </w:t>
      </w:r>
      <w:proofErr w:type="spellStart"/>
      <w:r>
        <w:t>flaisch</w:t>
      </w:r>
      <w:proofErr w:type="spellEnd"/>
      <w:r>
        <w:t xml:space="preserve"> </w:t>
      </w:r>
      <w:proofErr w:type="spellStart"/>
      <w:r>
        <w:t>nit</w:t>
      </w:r>
      <w:proofErr w:type="spellEnd"/>
      <w:r>
        <w:t xml:space="preserve"> zur </w:t>
      </w:r>
      <w:proofErr w:type="spellStart"/>
      <w:r>
        <w:t>verdambnus</w:t>
      </w:r>
      <w:proofErr w:type="spellEnd"/>
      <w:r>
        <w:t xml:space="preserve"> </w:t>
      </w:r>
      <w:proofErr w:type="spellStart"/>
      <w:r>
        <w:t>zugerechent</w:t>
      </w:r>
      <w:proofErr w:type="spellEnd"/>
      <w:r>
        <w:t xml:space="preserve"> </w:t>
      </w:r>
      <w:proofErr w:type="spellStart"/>
      <w:r>
        <w:t>würt</w:t>
      </w:r>
      <w:proofErr w:type="spellEnd"/>
      <w:r>
        <w:t xml:space="preserve">/ von wegen des </w:t>
      </w:r>
      <w:proofErr w:type="spellStart"/>
      <w:r>
        <w:t>glaubens</w:t>
      </w:r>
      <w:proofErr w:type="spellEnd"/>
      <w:r>
        <w:t xml:space="preserve"> </w:t>
      </w:r>
      <w:proofErr w:type="spellStart"/>
      <w:r>
        <w:t>vnnd</w:t>
      </w:r>
      <w:proofErr w:type="spellEnd"/>
      <w:r>
        <w:t xml:space="preserve"> </w:t>
      </w:r>
      <w:proofErr w:type="spellStart"/>
      <w:r>
        <w:t>vertrawens</w:t>
      </w:r>
      <w:proofErr w:type="spellEnd"/>
      <w:r>
        <w:t xml:space="preserve"> </w:t>
      </w:r>
      <w:proofErr w:type="spellStart"/>
      <w:r>
        <w:t>inn</w:t>
      </w:r>
      <w:proofErr w:type="spellEnd"/>
      <w:r>
        <w:t xml:space="preserve"> </w:t>
      </w:r>
      <w:proofErr w:type="spellStart"/>
      <w:r>
        <w:t>Got</w:t>
      </w:r>
      <w:proofErr w:type="spellEnd"/>
      <w:r>
        <w:t xml:space="preserve">. </w:t>
      </w:r>
    </w:p>
    <w:p w14:paraId="74947490" w14:textId="77777777" w:rsidR="003F4562" w:rsidRDefault="003F4562" w:rsidP="003F4562">
      <w:pPr>
        <w:pStyle w:val="StandardWeb"/>
      </w:pPr>
      <w:r>
        <w:t xml:space="preserve">Dann ich find nichts </w:t>
      </w:r>
      <w:proofErr w:type="spellStart"/>
      <w:r>
        <w:t>guts</w:t>
      </w:r>
      <w:proofErr w:type="spellEnd"/>
      <w:r>
        <w:t xml:space="preserve"> in mir/ das ist/ in </w:t>
      </w:r>
      <w:proofErr w:type="spellStart"/>
      <w:r>
        <w:t>meynem</w:t>
      </w:r>
      <w:proofErr w:type="spellEnd"/>
      <w:r>
        <w:t xml:space="preserve"> </w:t>
      </w:r>
      <w:proofErr w:type="spellStart"/>
      <w:r>
        <w:t>flaische</w:t>
      </w:r>
      <w:proofErr w:type="spellEnd"/>
      <w:r>
        <w:t xml:space="preserve">/ spricht Paulus/ Aber </w:t>
      </w:r>
      <w:proofErr w:type="spellStart"/>
      <w:r>
        <w:t>Got</w:t>
      </w:r>
      <w:proofErr w:type="spellEnd"/>
      <w:r>
        <w:t xml:space="preserve"> sei </w:t>
      </w:r>
      <w:proofErr w:type="spellStart"/>
      <w:r>
        <w:t>gedanckt</w:t>
      </w:r>
      <w:proofErr w:type="spellEnd"/>
      <w:r>
        <w:t xml:space="preserve"> das Christus kommen ist/ nicht </w:t>
      </w:r>
      <w:proofErr w:type="spellStart"/>
      <w:r>
        <w:t>vmb</w:t>
      </w:r>
      <w:proofErr w:type="spellEnd"/>
      <w:r>
        <w:t xml:space="preserve"> der gerechten willen/ </w:t>
      </w:r>
      <w:proofErr w:type="spellStart"/>
      <w:r>
        <w:t>sonder</w:t>
      </w:r>
      <w:proofErr w:type="spellEnd"/>
      <w:r>
        <w:t xml:space="preserve"> </w:t>
      </w:r>
      <w:proofErr w:type="spellStart"/>
      <w:r>
        <w:t>vmb</w:t>
      </w:r>
      <w:proofErr w:type="spellEnd"/>
      <w:r>
        <w:t xml:space="preserve"> der </w:t>
      </w:r>
      <w:proofErr w:type="spellStart"/>
      <w:r>
        <w:t>sünder</w:t>
      </w:r>
      <w:proofErr w:type="spellEnd"/>
      <w:r>
        <w:t xml:space="preserve"> willen. Offen </w:t>
      </w:r>
      <w:proofErr w:type="spellStart"/>
      <w:r>
        <w:t>sünder</w:t>
      </w:r>
      <w:proofErr w:type="spellEnd"/>
      <w:r>
        <w:t xml:space="preserve"> </w:t>
      </w:r>
      <w:proofErr w:type="spellStart"/>
      <w:r>
        <w:t>vnd</w:t>
      </w:r>
      <w:proofErr w:type="spellEnd"/>
      <w:r>
        <w:t xml:space="preserve"> </w:t>
      </w:r>
      <w:proofErr w:type="spellStart"/>
      <w:r>
        <w:t>sünderin</w:t>
      </w:r>
      <w:proofErr w:type="spellEnd"/>
      <w:r>
        <w:t xml:space="preserve">/ werden </w:t>
      </w:r>
      <w:proofErr w:type="spellStart"/>
      <w:r>
        <w:t>vnsern</w:t>
      </w:r>
      <w:proofErr w:type="spellEnd"/>
      <w:r>
        <w:t xml:space="preserve"> </w:t>
      </w:r>
      <w:proofErr w:type="spellStart"/>
      <w:r>
        <w:t>werckhailigen</w:t>
      </w:r>
      <w:proofErr w:type="spellEnd"/>
      <w:r>
        <w:t xml:space="preserve"> </w:t>
      </w:r>
      <w:proofErr w:type="spellStart"/>
      <w:r>
        <w:t>vorgön</w:t>
      </w:r>
      <w:proofErr w:type="spellEnd"/>
      <w:r>
        <w:t xml:space="preserve">/ ins reich der </w:t>
      </w:r>
      <w:proofErr w:type="spellStart"/>
      <w:r>
        <w:t>himel</w:t>
      </w:r>
      <w:proofErr w:type="spellEnd"/>
      <w:r>
        <w:t xml:space="preserve">. Was </w:t>
      </w:r>
      <w:proofErr w:type="spellStart"/>
      <w:r>
        <w:t>wil</w:t>
      </w:r>
      <w:proofErr w:type="spellEnd"/>
      <w:r>
        <w:t xml:space="preserve"> </w:t>
      </w:r>
      <w:proofErr w:type="spellStart"/>
      <w:r>
        <w:t>ain</w:t>
      </w:r>
      <w:proofErr w:type="spellEnd"/>
      <w:r>
        <w:t xml:space="preserve"> bös maul dawider reden/ das wir </w:t>
      </w:r>
      <w:proofErr w:type="spellStart"/>
      <w:r>
        <w:t>nciht</w:t>
      </w:r>
      <w:proofErr w:type="spellEnd"/>
      <w:r>
        <w:t xml:space="preserve"> andere ding </w:t>
      </w:r>
      <w:proofErr w:type="spellStart"/>
      <w:r>
        <w:t>leren</w:t>
      </w:r>
      <w:proofErr w:type="spellEnd"/>
      <w:r>
        <w:t xml:space="preserve">? </w:t>
      </w:r>
      <w:proofErr w:type="spellStart"/>
      <w:r>
        <w:t>Got</w:t>
      </w:r>
      <w:proofErr w:type="spellEnd"/>
      <w:r>
        <w:t xml:space="preserve"> spricht durch Mosen/ Welcher </w:t>
      </w:r>
      <w:proofErr w:type="spellStart"/>
      <w:r>
        <w:t>disen</w:t>
      </w:r>
      <w:proofErr w:type="spellEnd"/>
      <w:r>
        <w:t xml:space="preserve"> </w:t>
      </w:r>
      <w:proofErr w:type="spellStart"/>
      <w:r>
        <w:t>propheten</w:t>
      </w:r>
      <w:proofErr w:type="spellEnd"/>
      <w:r>
        <w:t xml:space="preserve"> (das ist Christum) nicht hören </w:t>
      </w:r>
      <w:proofErr w:type="spellStart"/>
      <w:r>
        <w:t>wirt</w:t>
      </w:r>
      <w:proofErr w:type="spellEnd"/>
      <w:r>
        <w:t xml:space="preserve">/ an dem würd </w:t>
      </w:r>
      <w:proofErr w:type="spellStart"/>
      <w:r>
        <w:t>ichs</w:t>
      </w:r>
      <w:proofErr w:type="spellEnd"/>
      <w:r>
        <w:t xml:space="preserve"> rechen/ Hie sollen die feind des </w:t>
      </w:r>
      <w:proofErr w:type="spellStart"/>
      <w:r>
        <w:t>Euangeliums</w:t>
      </w:r>
      <w:proofErr w:type="spellEnd"/>
      <w:r>
        <w:t xml:space="preserve">/ das </w:t>
      </w:r>
      <w:proofErr w:type="spellStart"/>
      <w:r>
        <w:t>vrtail</w:t>
      </w:r>
      <w:proofErr w:type="spellEnd"/>
      <w:r>
        <w:t xml:space="preserve"> Gottes wider sie hören. </w:t>
      </w:r>
    </w:p>
    <w:p w14:paraId="7E48A6D4" w14:textId="77777777" w:rsidR="003F4562" w:rsidRDefault="003F4562" w:rsidP="003F4562">
      <w:pPr>
        <w:pStyle w:val="StandardWeb"/>
      </w:pPr>
      <w:proofErr w:type="spellStart"/>
      <w:r>
        <w:t>Vnd</w:t>
      </w:r>
      <w:proofErr w:type="spellEnd"/>
      <w:r>
        <w:t xml:space="preserve"> der </w:t>
      </w:r>
      <w:proofErr w:type="spellStart"/>
      <w:r>
        <w:t>vatter</w:t>
      </w:r>
      <w:proofErr w:type="spellEnd"/>
      <w:r>
        <w:t xml:space="preserve"> </w:t>
      </w:r>
      <w:proofErr w:type="spellStart"/>
      <w:r>
        <w:t>schreyt</w:t>
      </w:r>
      <w:proofErr w:type="spellEnd"/>
      <w:r>
        <w:t xml:space="preserve"> </w:t>
      </w:r>
      <w:proofErr w:type="spellStart"/>
      <w:r>
        <w:t>iber</w:t>
      </w:r>
      <w:proofErr w:type="spellEnd"/>
      <w:r>
        <w:t xml:space="preserve"> Christum/ den hörend. So spricht Christus/ meine schaff werden </w:t>
      </w:r>
      <w:proofErr w:type="spellStart"/>
      <w:r>
        <w:t>meyn</w:t>
      </w:r>
      <w:proofErr w:type="spellEnd"/>
      <w:r>
        <w:t xml:space="preserve"> </w:t>
      </w:r>
      <w:proofErr w:type="spellStart"/>
      <w:r>
        <w:t>stymm</w:t>
      </w:r>
      <w:proofErr w:type="spellEnd"/>
      <w:r>
        <w:t xml:space="preserve"> hören/ nicht der </w:t>
      </w:r>
      <w:proofErr w:type="spellStart"/>
      <w:r>
        <w:t>frembden</w:t>
      </w:r>
      <w:proofErr w:type="spellEnd"/>
      <w:r>
        <w:t xml:space="preserve">. </w:t>
      </w:r>
    </w:p>
    <w:p w14:paraId="44351039" w14:textId="77777777" w:rsidR="003F4562" w:rsidRDefault="003F4562" w:rsidP="003F4562">
      <w:pPr>
        <w:pStyle w:val="StandardWeb"/>
      </w:pPr>
      <w:proofErr w:type="spellStart"/>
      <w:r>
        <w:t>Dises</w:t>
      </w:r>
      <w:proofErr w:type="spellEnd"/>
      <w:r>
        <w:t xml:space="preserve"> hab ich zu euch mit </w:t>
      </w:r>
      <w:proofErr w:type="spellStart"/>
      <w:r>
        <w:t>kurtzen</w:t>
      </w:r>
      <w:proofErr w:type="spellEnd"/>
      <w:r>
        <w:t xml:space="preserve"> worten </w:t>
      </w:r>
      <w:proofErr w:type="spellStart"/>
      <w:r>
        <w:t>geschriben</w:t>
      </w:r>
      <w:proofErr w:type="spellEnd"/>
      <w:r>
        <w:t xml:space="preserve">/ lieben </w:t>
      </w:r>
      <w:proofErr w:type="spellStart"/>
      <w:r>
        <w:t>brieder</w:t>
      </w:r>
      <w:proofErr w:type="spellEnd"/>
      <w:r>
        <w:t xml:space="preserve">/ das ich euch bezeuget mein </w:t>
      </w:r>
      <w:proofErr w:type="spellStart"/>
      <w:r>
        <w:t>freud</w:t>
      </w:r>
      <w:proofErr w:type="spellEnd"/>
      <w:r>
        <w:t xml:space="preserve"> von euch/ </w:t>
      </w:r>
      <w:proofErr w:type="spellStart"/>
      <w:r>
        <w:t>vnnd</w:t>
      </w:r>
      <w:proofErr w:type="spellEnd"/>
      <w:r>
        <w:t xml:space="preserve"> also </w:t>
      </w:r>
      <w:proofErr w:type="spellStart"/>
      <w:r>
        <w:t>grund</w:t>
      </w:r>
      <w:proofErr w:type="spellEnd"/>
      <w:r>
        <w:t xml:space="preserve"> </w:t>
      </w:r>
      <w:proofErr w:type="spellStart"/>
      <w:r>
        <w:t>anzaiget</w:t>
      </w:r>
      <w:proofErr w:type="spellEnd"/>
      <w:r>
        <w:t xml:space="preserve"> </w:t>
      </w:r>
      <w:proofErr w:type="spellStart"/>
      <w:r>
        <w:t>vnserer</w:t>
      </w:r>
      <w:proofErr w:type="spellEnd"/>
      <w:r>
        <w:t xml:space="preserve"> </w:t>
      </w:r>
      <w:proofErr w:type="spellStart"/>
      <w:r>
        <w:t>hoffnung</w:t>
      </w:r>
      <w:proofErr w:type="spellEnd"/>
      <w:r>
        <w:t xml:space="preserve">/ wider die so all </w:t>
      </w:r>
      <w:proofErr w:type="spellStart"/>
      <w:r>
        <w:t>vnser</w:t>
      </w:r>
      <w:proofErr w:type="spellEnd"/>
      <w:r>
        <w:t xml:space="preserve"> ding/ mit </w:t>
      </w:r>
      <w:proofErr w:type="spellStart"/>
      <w:r>
        <w:t>vnuerschämbten</w:t>
      </w:r>
      <w:proofErr w:type="spellEnd"/>
      <w:r>
        <w:t xml:space="preserve"> lügen/ bei den </w:t>
      </w:r>
      <w:proofErr w:type="spellStart"/>
      <w:r>
        <w:t>vnwissenden</w:t>
      </w:r>
      <w:proofErr w:type="spellEnd"/>
      <w:r>
        <w:t xml:space="preserve"> </w:t>
      </w:r>
      <w:proofErr w:type="spellStart"/>
      <w:r>
        <w:t>verkören</w:t>
      </w:r>
      <w:proofErr w:type="spellEnd"/>
      <w:r>
        <w:t xml:space="preserve">. Aber bittend </w:t>
      </w:r>
      <w:proofErr w:type="spellStart"/>
      <w:r>
        <w:t>ir</w:t>
      </w:r>
      <w:proofErr w:type="spellEnd"/>
      <w:r>
        <w:t xml:space="preserve"> </w:t>
      </w:r>
      <w:proofErr w:type="spellStart"/>
      <w:r>
        <w:t>Got</w:t>
      </w:r>
      <w:proofErr w:type="spellEnd"/>
      <w:r>
        <w:t xml:space="preserve"> für </w:t>
      </w:r>
      <w:proofErr w:type="spellStart"/>
      <w:r>
        <w:t>vnns</w:t>
      </w:r>
      <w:proofErr w:type="spellEnd"/>
      <w:r>
        <w:t xml:space="preserve"> </w:t>
      </w:r>
      <w:proofErr w:type="spellStart"/>
      <w:r>
        <w:t>vnnd</w:t>
      </w:r>
      <w:proofErr w:type="spellEnd"/>
      <w:r>
        <w:t xml:space="preserve"> alle </w:t>
      </w:r>
      <w:proofErr w:type="spellStart"/>
      <w:r>
        <w:t>hailigen</w:t>
      </w:r>
      <w:proofErr w:type="spellEnd"/>
      <w:r>
        <w:t xml:space="preserve">/ auch für </w:t>
      </w:r>
      <w:proofErr w:type="spellStart"/>
      <w:r>
        <w:t>vnser</w:t>
      </w:r>
      <w:proofErr w:type="spellEnd"/>
      <w:r>
        <w:t xml:space="preserve"> </w:t>
      </w:r>
      <w:proofErr w:type="spellStart"/>
      <w:r>
        <w:t>widersacher</w:t>
      </w:r>
      <w:proofErr w:type="spellEnd"/>
      <w:r>
        <w:t xml:space="preserve">/ Das Gottes </w:t>
      </w:r>
      <w:proofErr w:type="spellStart"/>
      <w:r>
        <w:t>wort</w:t>
      </w:r>
      <w:proofErr w:type="spellEnd"/>
      <w:r>
        <w:t xml:space="preserve"> </w:t>
      </w:r>
      <w:proofErr w:type="spellStart"/>
      <w:r>
        <w:t>zunem</w:t>
      </w:r>
      <w:proofErr w:type="spellEnd"/>
      <w:r>
        <w:t xml:space="preserve">/ </w:t>
      </w:r>
      <w:proofErr w:type="spellStart"/>
      <w:r>
        <w:t>vnd</w:t>
      </w:r>
      <w:proofErr w:type="spellEnd"/>
      <w:r>
        <w:t xml:space="preserve"> der </w:t>
      </w:r>
      <w:proofErr w:type="spellStart"/>
      <w:r>
        <w:t>welt</w:t>
      </w:r>
      <w:proofErr w:type="spellEnd"/>
      <w:r>
        <w:t xml:space="preserve"> eröffnet </w:t>
      </w:r>
      <w:proofErr w:type="spellStart"/>
      <w:r>
        <w:t>werd</w:t>
      </w:r>
      <w:proofErr w:type="spellEnd"/>
      <w:r>
        <w:t xml:space="preserve">/ zu </w:t>
      </w:r>
      <w:proofErr w:type="spellStart"/>
      <w:r>
        <w:t>seyner</w:t>
      </w:r>
      <w:proofErr w:type="spellEnd"/>
      <w:r>
        <w:t xml:space="preserve"> </w:t>
      </w:r>
      <w:proofErr w:type="spellStart"/>
      <w:r>
        <w:t>glori</w:t>
      </w:r>
      <w:proofErr w:type="spellEnd"/>
      <w:r>
        <w:t xml:space="preserve">/ </w:t>
      </w:r>
      <w:proofErr w:type="spellStart"/>
      <w:r>
        <w:t>vnnd</w:t>
      </w:r>
      <w:proofErr w:type="spellEnd"/>
      <w:r>
        <w:t xml:space="preserve"> </w:t>
      </w:r>
      <w:proofErr w:type="spellStart"/>
      <w:r>
        <w:t>hayl</w:t>
      </w:r>
      <w:proofErr w:type="spellEnd"/>
      <w:r>
        <w:t xml:space="preserve"> der </w:t>
      </w:r>
      <w:proofErr w:type="spellStart"/>
      <w:r>
        <w:t>menschen</w:t>
      </w:r>
      <w:proofErr w:type="spellEnd"/>
      <w:r>
        <w:t xml:space="preserve">. Durch Jesum Christum </w:t>
      </w:r>
      <w:proofErr w:type="spellStart"/>
      <w:r>
        <w:t>vnsern</w:t>
      </w:r>
      <w:proofErr w:type="spellEnd"/>
      <w:r>
        <w:t xml:space="preserve"> Herren/ dem sei </w:t>
      </w:r>
      <w:proofErr w:type="spellStart"/>
      <w:r>
        <w:t>herrlichait</w:t>
      </w:r>
      <w:proofErr w:type="spellEnd"/>
      <w:r>
        <w:t xml:space="preserve"> </w:t>
      </w:r>
      <w:proofErr w:type="spellStart"/>
      <w:r>
        <w:t>vnd</w:t>
      </w:r>
      <w:proofErr w:type="spellEnd"/>
      <w:r>
        <w:t xml:space="preserve"> das reich/ immer </w:t>
      </w:r>
      <w:proofErr w:type="spellStart"/>
      <w:r>
        <w:t>vnd</w:t>
      </w:r>
      <w:proofErr w:type="spellEnd"/>
      <w:r>
        <w:t xml:space="preserve"> </w:t>
      </w:r>
      <w:proofErr w:type="spellStart"/>
      <w:r>
        <w:t>ewigklich</w:t>
      </w:r>
      <w:proofErr w:type="spellEnd"/>
      <w:r>
        <w:t xml:space="preserve">/ Amen. </w:t>
      </w:r>
    </w:p>
    <w:p w14:paraId="6B5B57C1" w14:textId="77777777" w:rsidR="003F4562" w:rsidRDefault="003F4562" w:rsidP="003F4562">
      <w:pPr>
        <w:pStyle w:val="berschrift2"/>
        <w:rPr>
          <w:sz w:val="48"/>
          <w:szCs w:val="48"/>
          <w:lang w:eastAsia="de-DE"/>
        </w:rPr>
      </w:pPr>
      <w:r>
        <w:t>Ein gebet D. Johannis Bugenhagen/</w:t>
      </w:r>
      <w:proofErr w:type="spellStart"/>
      <w:r>
        <w:t>Pomeram</w:t>
      </w:r>
      <w:proofErr w:type="spellEnd"/>
      <w:r>
        <w:t xml:space="preserve">/ </w:t>
      </w:r>
      <w:proofErr w:type="spellStart"/>
      <w:r>
        <w:t>Pfarhern</w:t>
      </w:r>
      <w:proofErr w:type="spellEnd"/>
      <w:r>
        <w:t xml:space="preserve"> zu </w:t>
      </w:r>
      <w:proofErr w:type="spellStart"/>
      <w:r>
        <w:t>Wittemberg</w:t>
      </w:r>
      <w:proofErr w:type="spellEnd"/>
      <w:r>
        <w:t>.</w:t>
      </w:r>
    </w:p>
    <w:p w14:paraId="2A4288D1" w14:textId="77777777" w:rsidR="003F4562" w:rsidRDefault="003F4562" w:rsidP="003F4562">
      <w:pPr>
        <w:pStyle w:val="StandardWeb"/>
      </w:pPr>
      <w:proofErr w:type="spellStart"/>
      <w:r>
        <w:t>WArhafftiger</w:t>
      </w:r>
      <w:proofErr w:type="spellEnd"/>
      <w:r>
        <w:t xml:space="preserve">/ Ewiger/ </w:t>
      </w:r>
      <w:proofErr w:type="spellStart"/>
      <w:r>
        <w:t>Almechtiger</w:t>
      </w:r>
      <w:proofErr w:type="spellEnd"/>
      <w:r>
        <w:t xml:space="preserve"> Gott/ Vatter </w:t>
      </w:r>
      <w:proofErr w:type="spellStart"/>
      <w:r>
        <w:t>vnsers</w:t>
      </w:r>
      <w:proofErr w:type="spellEnd"/>
      <w:r>
        <w:t xml:space="preserve"> </w:t>
      </w:r>
      <w:proofErr w:type="spellStart"/>
      <w:r>
        <w:t>Heylandts</w:t>
      </w:r>
      <w:proofErr w:type="spellEnd"/>
      <w:r>
        <w:t xml:space="preserve"> </w:t>
      </w:r>
      <w:proofErr w:type="spellStart"/>
      <w:r>
        <w:t>Jhesu</w:t>
      </w:r>
      <w:proofErr w:type="spellEnd"/>
      <w:r>
        <w:t xml:space="preserve"> Christi/ </w:t>
      </w:r>
      <w:proofErr w:type="spellStart"/>
      <w:r>
        <w:t>schöpffer</w:t>
      </w:r>
      <w:proofErr w:type="spellEnd"/>
      <w:r>
        <w:t xml:space="preserve"> </w:t>
      </w:r>
      <w:proofErr w:type="spellStart"/>
      <w:r>
        <w:t>himmels</w:t>
      </w:r>
      <w:proofErr w:type="spellEnd"/>
      <w:r>
        <w:t xml:space="preserve"> </w:t>
      </w:r>
      <w:proofErr w:type="spellStart"/>
      <w:r>
        <w:t>vnd</w:t>
      </w:r>
      <w:proofErr w:type="spellEnd"/>
      <w:r>
        <w:t xml:space="preserve"> der Erden/ </w:t>
      </w:r>
      <w:proofErr w:type="spellStart"/>
      <w:r>
        <w:t>sampt</w:t>
      </w:r>
      <w:proofErr w:type="spellEnd"/>
      <w:r>
        <w:t xml:space="preserve"> deinem ewigen Son/ </w:t>
      </w:r>
      <w:proofErr w:type="spellStart"/>
      <w:r>
        <w:t>vnd</w:t>
      </w:r>
      <w:proofErr w:type="spellEnd"/>
      <w:r>
        <w:t xml:space="preserve"> </w:t>
      </w:r>
      <w:proofErr w:type="spellStart"/>
      <w:r>
        <w:t>heyligen</w:t>
      </w:r>
      <w:proofErr w:type="spellEnd"/>
      <w:r>
        <w:t xml:space="preserve"> </w:t>
      </w:r>
      <w:proofErr w:type="spellStart"/>
      <w:r>
        <w:t>Geyst</w:t>
      </w:r>
      <w:proofErr w:type="spellEnd"/>
      <w:r>
        <w:t xml:space="preserve">/ wir bekennen/ das wir leider </w:t>
      </w:r>
      <w:proofErr w:type="spellStart"/>
      <w:r>
        <w:t>vil</w:t>
      </w:r>
      <w:proofErr w:type="spellEnd"/>
      <w:r>
        <w:t xml:space="preserve"> </w:t>
      </w:r>
      <w:proofErr w:type="spellStart"/>
      <w:r>
        <w:t>sünde</w:t>
      </w:r>
      <w:proofErr w:type="spellEnd"/>
      <w:r>
        <w:t xml:space="preserve"> haben/ </w:t>
      </w:r>
      <w:proofErr w:type="spellStart"/>
      <w:r>
        <w:t>vnd</w:t>
      </w:r>
      <w:proofErr w:type="spellEnd"/>
      <w:r>
        <w:t xml:space="preserve"> nicht allein </w:t>
      </w:r>
      <w:proofErr w:type="spellStart"/>
      <w:r>
        <w:t>vnwissentlich</w:t>
      </w:r>
      <w:proofErr w:type="spellEnd"/>
      <w:r>
        <w:t xml:space="preserve">/ </w:t>
      </w:r>
      <w:proofErr w:type="spellStart"/>
      <w:r>
        <w:t>sonder</w:t>
      </w:r>
      <w:proofErr w:type="spellEnd"/>
      <w:r>
        <w:t xml:space="preserve"> auch wissentlich mit grosser </w:t>
      </w:r>
      <w:proofErr w:type="spellStart"/>
      <w:r>
        <w:t>vndanckbarkeit</w:t>
      </w:r>
      <w:proofErr w:type="spellEnd"/>
      <w:r>
        <w:t xml:space="preserve"> gesündiget/ </w:t>
      </w:r>
      <w:proofErr w:type="spellStart"/>
      <w:r>
        <w:t>vnnd</w:t>
      </w:r>
      <w:proofErr w:type="spellEnd"/>
      <w:r>
        <w:t xml:space="preserve"> haben deinen </w:t>
      </w:r>
      <w:proofErr w:type="spellStart"/>
      <w:r>
        <w:t>zorn</w:t>
      </w:r>
      <w:proofErr w:type="spellEnd"/>
      <w:r>
        <w:t xml:space="preserve"> </w:t>
      </w:r>
      <w:proofErr w:type="spellStart"/>
      <w:r>
        <w:t>vnd</w:t>
      </w:r>
      <w:proofErr w:type="spellEnd"/>
      <w:r>
        <w:t xml:space="preserve"> straff </w:t>
      </w:r>
      <w:proofErr w:type="spellStart"/>
      <w:r>
        <w:t>wol</w:t>
      </w:r>
      <w:proofErr w:type="spellEnd"/>
      <w:r>
        <w:t xml:space="preserve"> verdienet/ </w:t>
      </w:r>
      <w:proofErr w:type="spellStart"/>
      <w:r>
        <w:t>vnd</w:t>
      </w:r>
      <w:proofErr w:type="spellEnd"/>
      <w:r>
        <w:t xml:space="preserve"> haben ein herzlich mißfallen an </w:t>
      </w:r>
      <w:proofErr w:type="spellStart"/>
      <w:r>
        <w:t>vnsern</w:t>
      </w:r>
      <w:proofErr w:type="spellEnd"/>
      <w:r>
        <w:t xml:space="preserve"> </w:t>
      </w:r>
      <w:proofErr w:type="spellStart"/>
      <w:r>
        <w:t>sünden</w:t>
      </w:r>
      <w:proofErr w:type="spellEnd"/>
      <w:r>
        <w:t xml:space="preserve">. </w:t>
      </w:r>
    </w:p>
    <w:p w14:paraId="55877D96" w14:textId="77777777" w:rsidR="003F4562" w:rsidRDefault="003F4562" w:rsidP="003F4562">
      <w:pPr>
        <w:pStyle w:val="StandardWeb"/>
      </w:pPr>
      <w:r>
        <w:t xml:space="preserve">Wir bitten aber von </w:t>
      </w:r>
      <w:proofErr w:type="spellStart"/>
      <w:r>
        <w:t>hertzen</w:t>
      </w:r>
      <w:proofErr w:type="spellEnd"/>
      <w:r>
        <w:t xml:space="preserve">/ du wöllest </w:t>
      </w:r>
      <w:proofErr w:type="spellStart"/>
      <w:r>
        <w:t>vns</w:t>
      </w:r>
      <w:proofErr w:type="spellEnd"/>
      <w:r>
        <w:t xml:space="preserve"> alle </w:t>
      </w:r>
      <w:proofErr w:type="spellStart"/>
      <w:r>
        <w:t>vnsere</w:t>
      </w:r>
      <w:proofErr w:type="spellEnd"/>
      <w:r>
        <w:t xml:space="preserve"> </w:t>
      </w:r>
      <w:proofErr w:type="spellStart"/>
      <w:r>
        <w:t>sünde</w:t>
      </w:r>
      <w:proofErr w:type="spellEnd"/>
      <w:r>
        <w:t xml:space="preserve">/ </w:t>
      </w:r>
      <w:proofErr w:type="spellStart"/>
      <w:r>
        <w:t>vmb</w:t>
      </w:r>
      <w:proofErr w:type="spellEnd"/>
      <w:r>
        <w:t xml:space="preserve"> deines lieben </w:t>
      </w:r>
      <w:proofErr w:type="spellStart"/>
      <w:r>
        <w:t>Sons</w:t>
      </w:r>
      <w:proofErr w:type="spellEnd"/>
      <w:r>
        <w:t xml:space="preserve"> willen Jesu Christi/ den du zum </w:t>
      </w:r>
      <w:proofErr w:type="spellStart"/>
      <w:r>
        <w:t>versöner</w:t>
      </w:r>
      <w:proofErr w:type="spellEnd"/>
      <w:r>
        <w:t xml:space="preserve"> gesetzt hast/ </w:t>
      </w:r>
      <w:proofErr w:type="spellStart"/>
      <w:r>
        <w:t>gnediglich</w:t>
      </w:r>
      <w:proofErr w:type="spellEnd"/>
      <w:r>
        <w:t xml:space="preserve"> vergeben/ </w:t>
      </w:r>
      <w:proofErr w:type="spellStart"/>
      <w:r>
        <w:t>vnd</w:t>
      </w:r>
      <w:proofErr w:type="spellEnd"/>
      <w:r>
        <w:t xml:space="preserve"> mit deinem heiligen Geist </w:t>
      </w:r>
      <w:proofErr w:type="spellStart"/>
      <w:r>
        <w:t>vnsere</w:t>
      </w:r>
      <w:proofErr w:type="spellEnd"/>
      <w:r>
        <w:t xml:space="preserve"> </w:t>
      </w:r>
      <w:proofErr w:type="spellStart"/>
      <w:r>
        <w:t>hertzen</w:t>
      </w:r>
      <w:proofErr w:type="spellEnd"/>
      <w:r>
        <w:t xml:space="preserve"> </w:t>
      </w:r>
      <w:proofErr w:type="spellStart"/>
      <w:r>
        <w:t>regiern</w:t>
      </w:r>
      <w:proofErr w:type="spellEnd"/>
      <w:r>
        <w:t xml:space="preserve">/ das wir in rechtem glauben/ rechter </w:t>
      </w:r>
      <w:proofErr w:type="spellStart"/>
      <w:r>
        <w:t>anruffung</w:t>
      </w:r>
      <w:proofErr w:type="spellEnd"/>
      <w:r>
        <w:t xml:space="preserve">/ rechtem gehorsam für dir allezeit leben. </w:t>
      </w:r>
    </w:p>
    <w:p w14:paraId="49E9BE28" w14:textId="77777777" w:rsidR="003F4562" w:rsidRDefault="003F4562" w:rsidP="003F4562">
      <w:pPr>
        <w:pStyle w:val="StandardWeb"/>
      </w:pPr>
      <w:proofErr w:type="spellStart"/>
      <w:r>
        <w:t>Vnd</w:t>
      </w:r>
      <w:proofErr w:type="spellEnd"/>
      <w:r>
        <w:t xml:space="preserve"> </w:t>
      </w:r>
      <w:proofErr w:type="spellStart"/>
      <w:r>
        <w:t>ddieweil</w:t>
      </w:r>
      <w:proofErr w:type="spellEnd"/>
      <w:r>
        <w:t xml:space="preserve"> du </w:t>
      </w:r>
      <w:proofErr w:type="spellStart"/>
      <w:r>
        <w:t>sihest</w:t>
      </w:r>
      <w:proofErr w:type="spellEnd"/>
      <w:r>
        <w:t xml:space="preserve"> die grosse not </w:t>
      </w:r>
      <w:proofErr w:type="spellStart"/>
      <w:r>
        <w:t>vnser</w:t>
      </w:r>
      <w:proofErr w:type="spellEnd"/>
      <w:r>
        <w:t xml:space="preserve"> </w:t>
      </w:r>
      <w:proofErr w:type="spellStart"/>
      <w:r>
        <w:t>Herrschafft</w:t>
      </w:r>
      <w:proofErr w:type="spellEnd"/>
      <w:r>
        <w:t xml:space="preserve">/ </w:t>
      </w:r>
      <w:proofErr w:type="spellStart"/>
      <w:r>
        <w:t>vnser</w:t>
      </w:r>
      <w:proofErr w:type="spellEnd"/>
      <w:r>
        <w:t xml:space="preserve"> aller/ man/ </w:t>
      </w:r>
      <w:proofErr w:type="spellStart"/>
      <w:r>
        <w:t>weib</w:t>
      </w:r>
      <w:proofErr w:type="spellEnd"/>
      <w:r>
        <w:t xml:space="preserve"> </w:t>
      </w:r>
      <w:proofErr w:type="spellStart"/>
      <w:r>
        <w:t>vnd</w:t>
      </w:r>
      <w:proofErr w:type="spellEnd"/>
      <w:r>
        <w:t xml:space="preserve"> Kinder/ </w:t>
      </w:r>
      <w:proofErr w:type="spellStart"/>
      <w:r>
        <w:t>vnd</w:t>
      </w:r>
      <w:proofErr w:type="spellEnd"/>
      <w:r>
        <w:t xml:space="preserve"> wir </w:t>
      </w:r>
      <w:proofErr w:type="spellStart"/>
      <w:r>
        <w:t>one</w:t>
      </w:r>
      <w:proofErr w:type="spellEnd"/>
      <w:r>
        <w:t xml:space="preserve"> deine </w:t>
      </w:r>
      <w:proofErr w:type="spellStart"/>
      <w:r>
        <w:t>hülff</w:t>
      </w:r>
      <w:proofErr w:type="spellEnd"/>
      <w:r>
        <w:t xml:space="preserve"> keinen </w:t>
      </w:r>
      <w:proofErr w:type="spellStart"/>
      <w:r>
        <w:t>schutz</w:t>
      </w:r>
      <w:proofErr w:type="spellEnd"/>
      <w:r>
        <w:t xml:space="preserve"> haben/ Erkennest auch aller Menschen </w:t>
      </w:r>
      <w:proofErr w:type="spellStart"/>
      <w:r>
        <w:t>hertzen</w:t>
      </w:r>
      <w:proofErr w:type="spellEnd"/>
      <w:r>
        <w:t xml:space="preserve">/ </w:t>
      </w:r>
      <w:proofErr w:type="spellStart"/>
      <w:r>
        <w:t>vnd</w:t>
      </w:r>
      <w:proofErr w:type="spellEnd"/>
      <w:r>
        <w:t xml:space="preserve"> </w:t>
      </w:r>
      <w:proofErr w:type="spellStart"/>
      <w:r>
        <w:t>sihest</w:t>
      </w:r>
      <w:proofErr w:type="spellEnd"/>
      <w:r>
        <w:t xml:space="preserve"> das </w:t>
      </w:r>
      <w:proofErr w:type="spellStart"/>
      <w:r>
        <w:t>vnsere</w:t>
      </w:r>
      <w:proofErr w:type="spellEnd"/>
      <w:r>
        <w:t xml:space="preserve"> Feinde </w:t>
      </w:r>
      <w:proofErr w:type="spellStart"/>
      <w:r>
        <w:t>fürnemlich</w:t>
      </w:r>
      <w:proofErr w:type="spellEnd"/>
      <w:r>
        <w:t xml:space="preserve"> suchen </w:t>
      </w:r>
      <w:proofErr w:type="spellStart"/>
      <w:r>
        <w:t>vertilgung</w:t>
      </w:r>
      <w:proofErr w:type="spellEnd"/>
      <w:r>
        <w:t xml:space="preserve"> rechter </w:t>
      </w:r>
      <w:proofErr w:type="spellStart"/>
      <w:r>
        <w:t>lere</w:t>
      </w:r>
      <w:proofErr w:type="spellEnd"/>
      <w:r>
        <w:t xml:space="preserve">/ </w:t>
      </w:r>
      <w:proofErr w:type="spellStart"/>
      <w:r>
        <w:t>vnd</w:t>
      </w:r>
      <w:proofErr w:type="spellEnd"/>
      <w:r>
        <w:t xml:space="preserve"> </w:t>
      </w:r>
      <w:proofErr w:type="spellStart"/>
      <w:r>
        <w:t>auffrichtung</w:t>
      </w:r>
      <w:proofErr w:type="spellEnd"/>
      <w:r>
        <w:t xml:space="preserve"> </w:t>
      </w:r>
      <w:proofErr w:type="spellStart"/>
      <w:r>
        <w:t>vnd</w:t>
      </w:r>
      <w:proofErr w:type="spellEnd"/>
      <w:r>
        <w:t xml:space="preserve"> </w:t>
      </w:r>
      <w:proofErr w:type="spellStart"/>
      <w:r>
        <w:t>bestettigung</w:t>
      </w:r>
      <w:proofErr w:type="spellEnd"/>
      <w:r>
        <w:t xml:space="preserve"> </w:t>
      </w:r>
      <w:proofErr w:type="spellStart"/>
      <w:r>
        <w:t>jrer</w:t>
      </w:r>
      <w:proofErr w:type="spellEnd"/>
      <w:r>
        <w:t xml:space="preserve"> </w:t>
      </w:r>
      <w:proofErr w:type="spellStart"/>
      <w:r>
        <w:t>schendlichen</w:t>
      </w:r>
      <w:proofErr w:type="spellEnd"/>
      <w:r>
        <w:t xml:space="preserve"> </w:t>
      </w:r>
      <w:proofErr w:type="spellStart"/>
      <w:r>
        <w:t>Abgötterey</w:t>
      </w:r>
      <w:proofErr w:type="spellEnd"/>
      <w:r>
        <w:t xml:space="preserve"> </w:t>
      </w:r>
      <w:proofErr w:type="spellStart"/>
      <w:r>
        <w:t>vnd</w:t>
      </w:r>
      <w:proofErr w:type="spellEnd"/>
      <w:r>
        <w:t xml:space="preserve"> </w:t>
      </w:r>
      <w:proofErr w:type="spellStart"/>
      <w:r>
        <w:t>vnzucht</w:t>
      </w:r>
      <w:proofErr w:type="spellEnd"/>
      <w:r>
        <w:t xml:space="preserve">/ So bitten wir dich von </w:t>
      </w:r>
      <w:proofErr w:type="spellStart"/>
      <w:r>
        <w:t>hertzen</w:t>
      </w:r>
      <w:proofErr w:type="spellEnd"/>
      <w:r>
        <w:t xml:space="preserve">/ durch </w:t>
      </w:r>
      <w:proofErr w:type="spellStart"/>
      <w:r>
        <w:t>vnsern</w:t>
      </w:r>
      <w:proofErr w:type="spellEnd"/>
      <w:r>
        <w:t xml:space="preserve"> </w:t>
      </w:r>
      <w:proofErr w:type="spellStart"/>
      <w:r>
        <w:t>Heilandt</w:t>
      </w:r>
      <w:proofErr w:type="spellEnd"/>
      <w:r>
        <w:t xml:space="preserve"> Jesum Christum/ du wöllest </w:t>
      </w:r>
      <w:proofErr w:type="spellStart"/>
      <w:r>
        <w:t>vmb</w:t>
      </w:r>
      <w:proofErr w:type="spellEnd"/>
      <w:r>
        <w:t xml:space="preserve"> deiner Ehre willen/ </w:t>
      </w:r>
      <w:proofErr w:type="spellStart"/>
      <w:r>
        <w:t>vnser</w:t>
      </w:r>
      <w:proofErr w:type="spellEnd"/>
      <w:r>
        <w:t xml:space="preserve"> </w:t>
      </w:r>
      <w:proofErr w:type="spellStart"/>
      <w:r>
        <w:t>Herrschafft</w:t>
      </w:r>
      <w:proofErr w:type="spellEnd"/>
      <w:r>
        <w:t xml:space="preserve">/ </w:t>
      </w:r>
      <w:proofErr w:type="spellStart"/>
      <w:r>
        <w:t>vnser</w:t>
      </w:r>
      <w:proofErr w:type="spellEnd"/>
      <w:r>
        <w:t xml:space="preserve"> Kirchen/ </w:t>
      </w:r>
      <w:proofErr w:type="spellStart"/>
      <w:r>
        <w:t>vns</w:t>
      </w:r>
      <w:proofErr w:type="spellEnd"/>
      <w:r>
        <w:t xml:space="preserve">/ </w:t>
      </w:r>
      <w:proofErr w:type="spellStart"/>
      <w:r>
        <w:t>vnser</w:t>
      </w:r>
      <w:proofErr w:type="spellEnd"/>
      <w:r>
        <w:t xml:space="preserve"> </w:t>
      </w:r>
      <w:proofErr w:type="spellStart"/>
      <w:r>
        <w:t>kinder</w:t>
      </w:r>
      <w:proofErr w:type="spellEnd"/>
      <w:r>
        <w:t xml:space="preserve"> </w:t>
      </w:r>
      <w:proofErr w:type="spellStart"/>
      <w:r>
        <w:t>vnd</w:t>
      </w:r>
      <w:proofErr w:type="spellEnd"/>
      <w:r>
        <w:t xml:space="preserve"> </w:t>
      </w:r>
      <w:proofErr w:type="spellStart"/>
      <w:r>
        <w:t>heußlin</w:t>
      </w:r>
      <w:proofErr w:type="spellEnd"/>
      <w:r>
        <w:t xml:space="preserve">/ </w:t>
      </w:r>
      <w:proofErr w:type="spellStart"/>
      <w:r>
        <w:t>gnediglich</w:t>
      </w:r>
      <w:proofErr w:type="spellEnd"/>
      <w:r>
        <w:t xml:space="preserve"> jetzund </w:t>
      </w:r>
      <w:proofErr w:type="spellStart"/>
      <w:r>
        <w:t>vnd</w:t>
      </w:r>
      <w:proofErr w:type="spellEnd"/>
      <w:r>
        <w:t xml:space="preserve"> allezeit schützen </w:t>
      </w:r>
      <w:proofErr w:type="spellStart"/>
      <w:r>
        <w:t>vnd</w:t>
      </w:r>
      <w:proofErr w:type="spellEnd"/>
      <w:r>
        <w:t xml:space="preserve"> </w:t>
      </w:r>
      <w:proofErr w:type="spellStart"/>
      <w:r>
        <w:t>bewaren</w:t>
      </w:r>
      <w:proofErr w:type="spellEnd"/>
      <w:r>
        <w:t xml:space="preserve">/ wie du dein </w:t>
      </w:r>
      <w:proofErr w:type="spellStart"/>
      <w:r>
        <w:t>volck</w:t>
      </w:r>
      <w:proofErr w:type="spellEnd"/>
      <w:r>
        <w:t xml:space="preserve"> Israel im roten Meer erhalten </w:t>
      </w:r>
      <w:proofErr w:type="spellStart"/>
      <w:r>
        <w:t>vnd</w:t>
      </w:r>
      <w:proofErr w:type="spellEnd"/>
      <w:r>
        <w:t xml:space="preserve"> </w:t>
      </w:r>
      <w:proofErr w:type="spellStart"/>
      <w:r>
        <w:t>geschützet</w:t>
      </w:r>
      <w:proofErr w:type="spellEnd"/>
      <w:r>
        <w:t xml:space="preserve"> hast/ </w:t>
      </w:r>
      <w:proofErr w:type="spellStart"/>
      <w:r>
        <w:t>vnnd</w:t>
      </w:r>
      <w:proofErr w:type="spellEnd"/>
      <w:r>
        <w:t xml:space="preserve"> wöllest der feinde rath </w:t>
      </w:r>
      <w:proofErr w:type="spellStart"/>
      <w:r>
        <w:t>vnd</w:t>
      </w:r>
      <w:proofErr w:type="spellEnd"/>
      <w:r>
        <w:t xml:space="preserve"> macht zerstören/ </w:t>
      </w:r>
      <w:proofErr w:type="spellStart"/>
      <w:r>
        <w:t>vnd</w:t>
      </w:r>
      <w:proofErr w:type="spellEnd"/>
      <w:r>
        <w:t xml:space="preserve"> die </w:t>
      </w:r>
      <w:proofErr w:type="spellStart"/>
      <w:r>
        <w:t>mördische</w:t>
      </w:r>
      <w:proofErr w:type="spellEnd"/>
      <w:r>
        <w:t xml:space="preserve"> </w:t>
      </w:r>
      <w:proofErr w:type="spellStart"/>
      <w:r>
        <w:t>frembde</w:t>
      </w:r>
      <w:proofErr w:type="spellEnd"/>
      <w:r>
        <w:t xml:space="preserve"> Nation/ </w:t>
      </w:r>
      <w:proofErr w:type="spellStart"/>
      <w:r>
        <w:t>jhre</w:t>
      </w:r>
      <w:proofErr w:type="spellEnd"/>
      <w:r>
        <w:t xml:space="preserve"> </w:t>
      </w:r>
      <w:proofErr w:type="spellStart"/>
      <w:r>
        <w:t>vnzucht</w:t>
      </w:r>
      <w:proofErr w:type="spellEnd"/>
      <w:r>
        <w:t xml:space="preserve"> </w:t>
      </w:r>
      <w:proofErr w:type="spellStart"/>
      <w:r>
        <w:t>vnd</w:t>
      </w:r>
      <w:proofErr w:type="spellEnd"/>
      <w:r>
        <w:t xml:space="preserve"> </w:t>
      </w:r>
      <w:proofErr w:type="spellStart"/>
      <w:r>
        <w:t>grausamkeit</w:t>
      </w:r>
      <w:proofErr w:type="spellEnd"/>
      <w:r>
        <w:t xml:space="preserve"> nicht an </w:t>
      </w:r>
      <w:proofErr w:type="spellStart"/>
      <w:r>
        <w:t>vnsern</w:t>
      </w:r>
      <w:proofErr w:type="spellEnd"/>
      <w:r>
        <w:t xml:space="preserve"> Weib </w:t>
      </w:r>
      <w:proofErr w:type="spellStart"/>
      <w:r>
        <w:t>vnd</w:t>
      </w:r>
      <w:proofErr w:type="spellEnd"/>
      <w:r>
        <w:t xml:space="preserve"> Kindern üben lassen. </w:t>
      </w:r>
    </w:p>
    <w:p w14:paraId="2730D621" w14:textId="77777777" w:rsidR="003F4562" w:rsidRDefault="003F4562" w:rsidP="003F4562">
      <w:pPr>
        <w:pStyle w:val="StandardWeb"/>
      </w:pPr>
      <w:r>
        <w:t xml:space="preserve">Du wöllest auch </w:t>
      </w:r>
      <w:proofErr w:type="spellStart"/>
      <w:r>
        <w:t>vmb</w:t>
      </w:r>
      <w:proofErr w:type="spellEnd"/>
      <w:r>
        <w:t xml:space="preserve"> deiner Ehre willen/ </w:t>
      </w:r>
      <w:proofErr w:type="spellStart"/>
      <w:r>
        <w:t>fürthin</w:t>
      </w:r>
      <w:proofErr w:type="spellEnd"/>
      <w:r>
        <w:t xml:space="preserve"> deine </w:t>
      </w:r>
      <w:proofErr w:type="spellStart"/>
      <w:r>
        <w:t>lere</w:t>
      </w:r>
      <w:proofErr w:type="spellEnd"/>
      <w:r>
        <w:t xml:space="preserve"> </w:t>
      </w:r>
      <w:proofErr w:type="spellStart"/>
      <w:r>
        <w:t>vnd</w:t>
      </w:r>
      <w:proofErr w:type="spellEnd"/>
      <w:r>
        <w:t xml:space="preserve"> Christliche selige </w:t>
      </w:r>
      <w:proofErr w:type="spellStart"/>
      <w:r>
        <w:t>regiment</w:t>
      </w:r>
      <w:proofErr w:type="spellEnd"/>
      <w:r>
        <w:t xml:space="preserve">/ in </w:t>
      </w:r>
      <w:proofErr w:type="spellStart"/>
      <w:r>
        <w:t>disen</w:t>
      </w:r>
      <w:proofErr w:type="spellEnd"/>
      <w:r>
        <w:t xml:space="preserve"> Landen </w:t>
      </w:r>
      <w:proofErr w:type="spellStart"/>
      <w:r>
        <w:t>gnediglich</w:t>
      </w:r>
      <w:proofErr w:type="spellEnd"/>
      <w:r>
        <w:t xml:space="preserve"> erhalten/ </w:t>
      </w:r>
      <w:proofErr w:type="spellStart"/>
      <w:r>
        <w:t>vnd</w:t>
      </w:r>
      <w:proofErr w:type="spellEnd"/>
      <w:r>
        <w:t xml:space="preserve"> </w:t>
      </w:r>
      <w:proofErr w:type="spellStart"/>
      <w:r>
        <w:t>vnsere</w:t>
      </w:r>
      <w:proofErr w:type="spellEnd"/>
      <w:r>
        <w:t xml:space="preserve"> </w:t>
      </w:r>
      <w:proofErr w:type="spellStart"/>
      <w:r>
        <w:t>Herrschafft</w:t>
      </w:r>
      <w:proofErr w:type="spellEnd"/>
      <w:r>
        <w:t xml:space="preserve"> mit deinem </w:t>
      </w:r>
      <w:proofErr w:type="spellStart"/>
      <w:r>
        <w:t>heyligen</w:t>
      </w:r>
      <w:proofErr w:type="spellEnd"/>
      <w:r>
        <w:t xml:space="preserve"> </w:t>
      </w:r>
      <w:proofErr w:type="spellStart"/>
      <w:r>
        <w:t>Geyst</w:t>
      </w:r>
      <w:proofErr w:type="spellEnd"/>
      <w:r>
        <w:t xml:space="preserve">/ zu Christlicher seliger </w:t>
      </w:r>
      <w:proofErr w:type="spellStart"/>
      <w:r>
        <w:t>regierung</w:t>
      </w:r>
      <w:proofErr w:type="spellEnd"/>
      <w:r>
        <w:t xml:space="preserve"> neigen/ das sie </w:t>
      </w:r>
      <w:proofErr w:type="spellStart"/>
      <w:r>
        <w:t>vnd</w:t>
      </w:r>
      <w:proofErr w:type="spellEnd"/>
      <w:r>
        <w:t xml:space="preserve"> die </w:t>
      </w:r>
      <w:proofErr w:type="spellStart"/>
      <w:r>
        <w:t>Vnterthan</w:t>
      </w:r>
      <w:proofErr w:type="spellEnd"/>
      <w:r>
        <w:t xml:space="preserve">/ in rechter </w:t>
      </w:r>
      <w:proofErr w:type="spellStart"/>
      <w:r>
        <w:t>erkentnus</w:t>
      </w:r>
      <w:proofErr w:type="spellEnd"/>
      <w:r>
        <w:t xml:space="preserve"> Jesu Christi/ in rechter </w:t>
      </w:r>
      <w:proofErr w:type="spellStart"/>
      <w:r>
        <w:t>anruffung</w:t>
      </w:r>
      <w:proofErr w:type="spellEnd"/>
      <w:r>
        <w:t xml:space="preserve"> </w:t>
      </w:r>
      <w:proofErr w:type="spellStart"/>
      <w:r>
        <w:t>vnd</w:t>
      </w:r>
      <w:proofErr w:type="spellEnd"/>
      <w:r>
        <w:t xml:space="preserve"> gehorsam gegen dir/ </w:t>
      </w:r>
      <w:proofErr w:type="spellStart"/>
      <w:r>
        <w:t>vnd</w:t>
      </w:r>
      <w:proofErr w:type="spellEnd"/>
      <w:r>
        <w:t xml:space="preserve"> in frieden leben </w:t>
      </w:r>
      <w:proofErr w:type="spellStart"/>
      <w:r>
        <w:t>vnd</w:t>
      </w:r>
      <w:proofErr w:type="spellEnd"/>
      <w:r>
        <w:t xml:space="preserve"> bleiben/ </w:t>
      </w:r>
      <w:proofErr w:type="spellStart"/>
      <w:r>
        <w:t>vnd</w:t>
      </w:r>
      <w:proofErr w:type="spellEnd"/>
      <w:r>
        <w:t xml:space="preserve"> dich ewiglich preisen </w:t>
      </w:r>
      <w:proofErr w:type="spellStart"/>
      <w:r>
        <w:t>vnd</w:t>
      </w:r>
      <w:proofErr w:type="spellEnd"/>
      <w:r>
        <w:t xml:space="preserve"> dir </w:t>
      </w:r>
      <w:proofErr w:type="spellStart"/>
      <w:r>
        <w:t>dancken</w:t>
      </w:r>
      <w:proofErr w:type="spellEnd"/>
      <w:r>
        <w:t xml:space="preserve">. Du hast gesprochen/ Ruff mich an in der not/ so </w:t>
      </w:r>
      <w:proofErr w:type="spellStart"/>
      <w:r>
        <w:t>wil</w:t>
      </w:r>
      <w:proofErr w:type="spellEnd"/>
      <w:r>
        <w:t xml:space="preserve"> ich dich erhören/ das du mich </w:t>
      </w:r>
      <w:proofErr w:type="spellStart"/>
      <w:r>
        <w:t>preysen</w:t>
      </w:r>
      <w:proofErr w:type="spellEnd"/>
      <w:r>
        <w:t xml:space="preserve"> </w:t>
      </w:r>
      <w:proofErr w:type="spellStart"/>
      <w:r>
        <w:t>solt</w:t>
      </w:r>
      <w:proofErr w:type="spellEnd"/>
      <w:r>
        <w:t xml:space="preserve">/ Solche deine </w:t>
      </w:r>
      <w:proofErr w:type="spellStart"/>
      <w:r>
        <w:t>wort</w:t>
      </w:r>
      <w:proofErr w:type="spellEnd"/>
      <w:r>
        <w:t xml:space="preserve"> sind </w:t>
      </w:r>
      <w:proofErr w:type="spellStart"/>
      <w:r>
        <w:t>one</w:t>
      </w:r>
      <w:proofErr w:type="spellEnd"/>
      <w:r>
        <w:t xml:space="preserve"> </w:t>
      </w:r>
      <w:proofErr w:type="spellStart"/>
      <w:r>
        <w:t>zweiffel</w:t>
      </w:r>
      <w:proofErr w:type="spellEnd"/>
      <w:r>
        <w:t xml:space="preserve"> war/ </w:t>
      </w:r>
      <w:proofErr w:type="spellStart"/>
      <w:r>
        <w:t>Darumb</w:t>
      </w:r>
      <w:proofErr w:type="spellEnd"/>
      <w:r>
        <w:t xml:space="preserve"> </w:t>
      </w:r>
      <w:proofErr w:type="spellStart"/>
      <w:r>
        <w:t>bit</w:t>
      </w:r>
      <w:proofErr w:type="spellEnd"/>
      <w:r>
        <w:t xml:space="preserve"> ich dich/ du wöllest </w:t>
      </w:r>
      <w:proofErr w:type="spellStart"/>
      <w:r>
        <w:t>vns</w:t>
      </w:r>
      <w:proofErr w:type="spellEnd"/>
      <w:r>
        <w:t xml:space="preserve"> in </w:t>
      </w:r>
      <w:proofErr w:type="spellStart"/>
      <w:r>
        <w:t>diser</w:t>
      </w:r>
      <w:proofErr w:type="spellEnd"/>
      <w:r>
        <w:t xml:space="preserve"> grossen not auch erhören/ </w:t>
      </w:r>
      <w:proofErr w:type="spellStart"/>
      <w:r>
        <w:t>vmb</w:t>
      </w:r>
      <w:proofErr w:type="spellEnd"/>
      <w:r>
        <w:t xml:space="preserve"> deines </w:t>
      </w:r>
      <w:proofErr w:type="spellStart"/>
      <w:r>
        <w:t>Sons</w:t>
      </w:r>
      <w:proofErr w:type="spellEnd"/>
      <w:r>
        <w:t xml:space="preserve"> willen Jesu Christi/ </w:t>
      </w:r>
      <w:proofErr w:type="spellStart"/>
      <w:r>
        <w:t>vnnd</w:t>
      </w:r>
      <w:proofErr w:type="spellEnd"/>
      <w:r>
        <w:t xml:space="preserve"> wöllest </w:t>
      </w:r>
      <w:proofErr w:type="spellStart"/>
      <w:r>
        <w:t>vns</w:t>
      </w:r>
      <w:proofErr w:type="spellEnd"/>
      <w:r>
        <w:t xml:space="preserve"> </w:t>
      </w:r>
      <w:proofErr w:type="spellStart"/>
      <w:r>
        <w:t>gnediglich</w:t>
      </w:r>
      <w:proofErr w:type="spellEnd"/>
      <w:r>
        <w:t xml:space="preserve"> </w:t>
      </w:r>
      <w:proofErr w:type="spellStart"/>
      <w:r>
        <w:t>bewaren</w:t>
      </w:r>
      <w:proofErr w:type="spellEnd"/>
      <w:r>
        <w:t xml:space="preserve">/ AMEN. </w:t>
      </w:r>
    </w:p>
    <w:p w14:paraId="1FCD0D32" w14:textId="6AE781A8" w:rsidR="003F4562" w:rsidRDefault="003F4562" w:rsidP="003F4562">
      <w:pPr>
        <w:pStyle w:val="berschrift1"/>
      </w:pPr>
      <w:r>
        <w:t>Predigt</w:t>
      </w:r>
    </w:p>
    <w:p w14:paraId="4241156A" w14:textId="77777777" w:rsidR="003F4562" w:rsidRDefault="003F4562" w:rsidP="003F4562">
      <w:pPr>
        <w:pStyle w:val="berschrift2"/>
        <w:rPr>
          <w:sz w:val="48"/>
          <w:szCs w:val="48"/>
          <w:lang w:eastAsia="de-DE"/>
        </w:rPr>
      </w:pPr>
      <w:r>
        <w:t>Predigt am Grabe Luthers</w:t>
      </w:r>
    </w:p>
    <w:p w14:paraId="55DF5D59" w14:textId="77777777" w:rsidR="003F4562" w:rsidRDefault="003F4562" w:rsidP="003F4562">
      <w:pPr>
        <w:pStyle w:val="StandardWeb"/>
      </w:pPr>
      <w:r>
        <w:t xml:space="preserve">Text: 1. Thess. Kap. 4, Vers 13-14 </w:t>
      </w:r>
    </w:p>
    <w:p w14:paraId="750CF100" w14:textId="77777777" w:rsidR="003F4562" w:rsidRDefault="003F4562" w:rsidP="003F4562">
      <w:pPr>
        <w:pStyle w:val="StandardWeb"/>
      </w:pPr>
      <w:r>
        <w:t xml:space="preserve">Lieben Freunde! Ich soll jetzt und will gerne bei dem Begräbniß unsers herzlieben Vaters, D. Martin seligen, eine Predigt thun, was aber, oder wie soll ich reden, so ich vor Weinen nicht wohl kann ein Wort machen? Und wer soll euch trösten, so ich euer Pfarrherr und Prediger nicht reden kann? Wohin kann ich mich von euch wenden? Ich werde ohn Zweifel mit meiner Rede mehr Heulens und Trauerns machen. Denn wie sollten wir nicht alle herzlich trauern, so Gott uns dies Betrübniß zugeschickt, und den hohen, theuren Mann, den ehrwürdigen D. Martin Luther, von uns weggenommen, durch welchen er uns allen, und allen Kirchen Christi in deutschen Landen, auch vielen in fremden Nationen, unaussprechliche Gaben und Gnade erzeiget hat, durch welchen er auch herrlich </w:t>
      </w:r>
      <w:proofErr w:type="spellStart"/>
      <w:r>
        <w:t>obgesieget</w:t>
      </w:r>
      <w:proofErr w:type="spellEnd"/>
      <w:r>
        <w:t xml:space="preserve"> hat wider das Reich des Satans, wider so mancherlei schändliche Abgötterei und Menschensatzung, ja wie es Paulus nennet, wider die Teufelslehren in aller Welt, und hat uns offenbaret im Evangelio das hohe, große, himmlische Geheimniß, seinen lieben Sohn Jesum Christum (wie es zu den Ephesern und Colossern St. Paulus auch nennet), durch welchen unser lieben Vater Christus sein Evangelium vertheidiget hat wider den leidigen Papst und mancherlei Rotten und Tyrannen, ja wider alle Pforten der Höllen, welchem theuren Mann er gegeben hat den Geist der Kraft und Stärke, daß er niemand scheuete, wie groß und mächtig er wäre, und also freudig auf dem Evangelio und reiner Lehre hielt, daß es oft dafür angesehen ward von der Welt, als wäre er mit Strafen und Schelten zu scharf, und thät ihm zu viel, wie auch die </w:t>
      </w:r>
      <w:proofErr w:type="spellStart"/>
      <w:r>
        <w:t>Jüden</w:t>
      </w:r>
      <w:proofErr w:type="spellEnd"/>
      <w:r>
        <w:t xml:space="preserve"> und Pharisäer, die bittern und giftigen Ottern, Christo Schuld gaben, denn es schmerzte sie übel und that ihnen wehe, daß sie gestraft wurden durch die lautere Wahrheit, aber die heilsame Lehre nahmen sie gleichwohl nicht an. </w:t>
      </w:r>
    </w:p>
    <w:p w14:paraId="0C868CC2" w14:textId="77777777" w:rsidR="003F4562" w:rsidRDefault="003F4562" w:rsidP="003F4562">
      <w:pPr>
        <w:pStyle w:val="StandardWeb"/>
      </w:pPr>
      <w:r>
        <w:t xml:space="preserve">Diesen hohen Lehrer und Propheten und von Gott gesandten Reformator der Kirche hat uns Gott weggenommen; ach! wie können wir das Trauern und Weinen lassen? Wie können wir doch dem lieben Paulo hie gehorchen, da er saget: ihr sollt nicht traurig sein über denen, die da schlafen? Aber er setzt gleichwohl darzu: wie die andern, die keine Hoffnung haben. Wir aber, die wir glauben, wissen, daß die da entschlafen sind in Christo, weder zu einem bessern Leben erweckt werden, da wir wiederum werden mit jenen zusammen kommen und ewig bei einander sein. </w:t>
      </w:r>
    </w:p>
    <w:p w14:paraId="20D2966A" w14:textId="77777777" w:rsidR="003F4562" w:rsidRDefault="003F4562" w:rsidP="003F4562">
      <w:pPr>
        <w:pStyle w:val="StandardWeb"/>
      </w:pPr>
      <w:r>
        <w:t xml:space="preserve">Aber die Welt ists nicht werth gewesen, daß sie diesen theuren Mann Gottes länger haben sollte, weiter ihn zu lästern und zu verfolgen, wiewohl doch dieselbe undankbare Welt auch viel Gutes durch diesen hohen Mann empfangen hat, besonders darin, daß sie erlöset ist von so mancherlei Beschwerungen und Tyrannei des leidigen Papstthums; also daß viel von Widersachern (bei welchen noch etwas Weisheit oder Verstand ist) lieber wollte, der theure Mann hätte noch lange sollen leben. </w:t>
      </w:r>
    </w:p>
    <w:p w14:paraId="49E1333A" w14:textId="77777777" w:rsidR="003F4562" w:rsidRDefault="003F4562" w:rsidP="003F4562">
      <w:pPr>
        <w:pStyle w:val="StandardWeb"/>
      </w:pPr>
      <w:r>
        <w:t xml:space="preserve">Dieses habe ich zum Eingange gesagt, daß wir ja große </w:t>
      </w:r>
      <w:proofErr w:type="spellStart"/>
      <w:r>
        <w:t>Ursach</w:t>
      </w:r>
      <w:proofErr w:type="spellEnd"/>
      <w:r>
        <w:t xml:space="preserve"> haben, herzlich zu </w:t>
      </w:r>
      <w:proofErr w:type="spellStart"/>
      <w:r>
        <w:t>trauren</w:t>
      </w:r>
      <w:proofErr w:type="spellEnd"/>
      <w:r>
        <w:t xml:space="preserve">, dieweil wir einen solchen hohen theuren Mann verloren haben. Und wahrlich (so daß etwas heißen mag) es trauern mit uns christliche Könige, Fürsten und Städte und alle, die da erkannt haben das Evangelium der Wahrheit, darum trauern wir ja nicht alleine, sondern viel tausend hin und wieder in der Christenheit mit uns. Es hat dem leidigen jetzigen Papst, Kardinal, </w:t>
      </w:r>
      <w:proofErr w:type="spellStart"/>
      <w:r>
        <w:t>Meinz</w:t>
      </w:r>
      <w:proofErr w:type="spellEnd"/>
      <w:r>
        <w:t xml:space="preserve"> oder Herzog Heinrich nicht gebühren mögen, über den Tod dieses Mannes (welche er alle mit der Wahrheit heftig erzürnt hat) sich je zu freuen, und ich hoffe, die Widersacher sollen sich nicht lange über seinen Tod freuen, denn die Person ist wohl in Christo verschieden, aber die gewaltige, göttliche Lehre dieses theuren Mannes lebet noch aufs allerstärkste. </w:t>
      </w:r>
    </w:p>
    <w:p w14:paraId="5F77264A" w14:textId="77777777" w:rsidR="003F4562" w:rsidRDefault="003F4562" w:rsidP="003F4562">
      <w:pPr>
        <w:pStyle w:val="StandardWeb"/>
      </w:pPr>
      <w:r>
        <w:t xml:space="preserve">Denn er war ohne Zweifel der Engel, davon in der Offb. am 14. Kap. stehet, der da geflogen ist mitten durch den Himmel und hatte ein ewig Evangelium etc., wie denn der Text saget: Und ich sah einen Engel fliegen mitten durch den Himmel, der hatte ein ewig Evangelium zu verkündigen denen, die auf Erden sitzen und wohnen, und allen Heiden und Geschlechtern und Sprachen und Völkern. Und sprach mit lauter Stimme: Fürchtet Gott und gebet ihm die Ehre, denn die Zeit seines Gerichts ist kommen, und betet an den, der gemacht hat Himmel und Erden, und das Meer und die Wasserbrunnen. Und ein andrer Engel folgte nach, der sprach: Sie ist gefallen, sie ist gefallen, Babylon, die große Stadt, denn sie hat mit dem Weine ihrer Hurerei getränket alle Heiden. </w:t>
      </w:r>
    </w:p>
    <w:p w14:paraId="7904C623" w14:textId="77777777" w:rsidR="003F4562" w:rsidRDefault="003F4562" w:rsidP="003F4562">
      <w:pPr>
        <w:pStyle w:val="StandardWeb"/>
      </w:pPr>
      <w:r>
        <w:t xml:space="preserve">Dieser Engel, der da saget: Fürchtet Gott und gebet ihm die Ehre, war D. Martinus Luther. Und daß hie stehet: Fürchtet Gott und gebet ihm die Ehre, das sind die zwei Stücke der Lehre D. Martini Luthers, das Gesetz und Evangelium, durch welche die ganze Schrift geöffnet wird, und Christus erkannt wird, unsere Gerechtigkeit und ewiges Leben, zu welchen zweien er auch dies Stücke hinzu gesetzt hat: die Zeit seines Gerichts ist kommen; und hat gelehret vom rechten Gebet und Anrufung gegen Gott, den himmlischen Vater, im Geist und der Wahrheit, wie der Engel auch saget: Betet an den, der da gemacht hat Himmel und Erden etc. </w:t>
      </w:r>
    </w:p>
    <w:p w14:paraId="47322413" w14:textId="77777777" w:rsidR="003F4562" w:rsidRDefault="003F4562" w:rsidP="003F4562">
      <w:pPr>
        <w:pStyle w:val="StandardWeb"/>
      </w:pPr>
      <w:r>
        <w:t xml:space="preserve">Denn nach der Lehre dieses Engels wird folgen ein anderer Engel, welcher Trost wird predigen der betrübten und angefochtenen Kirche, und über die Widersacher Blitz und Donner, ewiges Gericht und Verdammniß, wie denn der andere Engel sprach: Sie ist gefallen, sie ist gefallen, Babylon die große Stadt. Darum werden die Widersacher von diesem unsern Betrübniß nicht lange sich freuen, wie auch Christus saget, Johann. 16: Euer Betrübniß soll zur Freude werden, denn der Offenbar. nach, im gemeldeten 14. Kap. sehen wir, daß das vorher </w:t>
      </w:r>
      <w:proofErr w:type="spellStart"/>
      <w:r>
        <w:t>gangen</w:t>
      </w:r>
      <w:proofErr w:type="spellEnd"/>
      <w:r>
        <w:t xml:space="preserve"> ist und noch gehet. Soll die Offenbar. etwas sein, so wird ohne Zweifel das andere folgen. </w:t>
      </w:r>
    </w:p>
    <w:p w14:paraId="699ED460" w14:textId="77777777" w:rsidR="003F4562" w:rsidRDefault="003F4562" w:rsidP="003F4562">
      <w:pPr>
        <w:pStyle w:val="StandardWeb"/>
      </w:pPr>
      <w:r>
        <w:t xml:space="preserve">Aber, ach! wie laufe ich so weit mit meiner Rede, in diesem unserm Weinen und Betrübniß? Dies sei genug von unserm billigen Trauern </w:t>
      </w:r>
      <w:proofErr w:type="spellStart"/>
      <w:r>
        <w:t>geredt</w:t>
      </w:r>
      <w:proofErr w:type="spellEnd"/>
      <w:r>
        <w:t xml:space="preserve">, denn wir trauern ja billig, daß ein solcher theurer Mann, rechter Bischof und Seelenhirte von uns geschieden. Aber in dieser Betrübniß sollen wir auch billig erkennen Gottes Güte und Barmherzigkeit gegen uns, und Gott danken, daß er nach hundert Jahren von dem Tode des heiligen Johannes Huß (welcher um der Wahrheit willen getödtet ist Anno 1415) </w:t>
      </w:r>
      <w:proofErr w:type="spellStart"/>
      <w:r>
        <w:t>balde</w:t>
      </w:r>
      <w:proofErr w:type="spellEnd"/>
      <w:r>
        <w:t xml:space="preserve"> uns erwecket hat, durch seinen Geist, diesen theuren Doctor Martin Luther, wider die antichristliche Lehre des leidigen satanischen Papsts, und wider die Teufelslehren, wie denn Johannes Huß von einem künftigen Schwane selbst prophezeiet hat vor seinem Tode, denn Huß heißt auf böhmisch eine Gans; ihr bratet, sagte J. Huß, jetzt eine Gans, Gott wird aber einen Schwan erwecken, den werdet ihn nicht brennen noch braten, und da sie wider ihn viel schrieen, daß er ihnen nicht konnte antworten, soll er gesagt haben: nach hundert Jahren will ich euch antworten, das hat er redlich gethan durch unsern lieben Vater D. Luther und eben angefangen im folgenden Jahr nach hundert Jahren. Ja, wir sollen Gott danken, daß er den theuren Mann uns erhalten hat und seiner Kirche in dem heftigen Streiten, in so viel harten Kämpfen, und daß durch ihn Christus so oft </w:t>
      </w:r>
      <w:proofErr w:type="spellStart"/>
      <w:r>
        <w:t>obgesieget</w:t>
      </w:r>
      <w:proofErr w:type="spellEnd"/>
      <w:r>
        <w:t xml:space="preserve"> hat, nun fast bis in die dreißig Jahr, dem Herrn Christo sei Lob und Ehre in Ewigkeit, Amen. </w:t>
      </w:r>
    </w:p>
    <w:p w14:paraId="0D466129" w14:textId="77777777" w:rsidR="003F4562" w:rsidRDefault="003F4562" w:rsidP="003F4562">
      <w:pPr>
        <w:pStyle w:val="StandardWeb"/>
      </w:pPr>
      <w:r>
        <w:t xml:space="preserve">Wir sollen uns aber auch mit unserm lieben Vater Luther freuen, daß er also in dem höchsten Apostel- und Prophetenamt, in welchem er seinen Befehl treulich ausgerichtet, hin von uns gegangen und abgeschieden ist zu dem Herrn Christo, da denn sind die heiligen Patriarchen, Propheten, Apostel und viele, denen er das Evangelium gepredigt hat, alle heilige Engel, Lazarus im </w:t>
      </w:r>
      <w:proofErr w:type="spellStart"/>
      <w:r>
        <w:t>Schooße</w:t>
      </w:r>
      <w:proofErr w:type="spellEnd"/>
      <w:r>
        <w:t xml:space="preserve"> Abrahams, das ist, in der ewigen Freude aller Gläubigen; wie das jetzt zugehe, bis auf den jüngsten Tag, das werden wir erfahren, wie Paulus sagt zum Philipp. am 1. Ich habe Lust abzuscheiden und bei Christo zu sein, wie in den Geschichten der Apostel auch Stephanus sagt: Herr Jesu, nimm auf zu dir meinen Geist, und Christus zum Schächer: Heute wirst du mit mir im Paradies sein. </w:t>
      </w:r>
    </w:p>
    <w:p w14:paraId="600A2627" w14:textId="77777777" w:rsidR="003F4562" w:rsidRDefault="003F4562" w:rsidP="003F4562">
      <w:pPr>
        <w:pStyle w:val="StandardWeb"/>
      </w:pPr>
      <w:r>
        <w:t xml:space="preserve">Denn es hat keinen Zweifel, wie der Geist Christi war in den Händen des Vaters, da er gesagt hat: Vater, in deine Hände befehle ich meinen Geist etc., bis zu der Auferstehung am Ostertage; also werden unsere Geister in den Händen Christi sein, bis zu unserer Auferstehung, denn also lauten die Worte von Lazarus: jetzt aber wird er getröstet, du aber wirst gequälet. </w:t>
      </w:r>
    </w:p>
    <w:p w14:paraId="00669238" w14:textId="77777777" w:rsidR="003F4562" w:rsidRDefault="003F4562" w:rsidP="003F4562">
      <w:pPr>
        <w:pStyle w:val="StandardWeb"/>
      </w:pPr>
      <w:r>
        <w:t xml:space="preserve">Was mittler Zeit, bis an den jüngsten Tag, die Gläubigen für eine Ruhe oder Trost haben, oder die Gottlosen für eine Unruhe oder Qual, das können wir aus der Schrift nicht so eben sagen, die Schrift saget: sie schlafen, wie Paulus saget zum Thessal.: Von denen, die da schlafen etc. Gleich aber, wie im natürlichen Schlafe die Gesunden in einem süßen Schlafe ruhen und dadurch erquicket, stärker und gesünder werden, die Ungesunden aber oder die Betrübten und sonderlich die in Todesschrecken oder Furcht sind, schwerlich mit schrecklichen Träumen und unruhig schlafen, also, daß ihnen der Schlaf nicht eine Ruhe, sondern eine schrecklicher und wüstere Unruhe ist denn das Wachen; also ist ein Unterschied zwischen der Gläubigen und Gottlosen Schlaf, aber hievon können wir nicht weiter reden oder schließen, denn wie der Schrift Wort lauten. </w:t>
      </w:r>
    </w:p>
    <w:p w14:paraId="7A041EF8" w14:textId="77777777" w:rsidR="003F4562" w:rsidRDefault="003F4562" w:rsidP="003F4562">
      <w:pPr>
        <w:pStyle w:val="StandardWeb"/>
      </w:pPr>
      <w:r>
        <w:t xml:space="preserve">Unser lieber Vater, D. Martinus Luther, hat nun erlanget, das er oft begehret hat, und wenn er jetzt wieder zu uns sollte kommen, so würde er unser Trauern und Zagen strafen mit dem Worte Christi, Johan. 16: So ihr mich lieb hättet, würdet ihr euch freuen, denn ich gehe zum Vater, und würdet mir gönnen die ewige Ruhe und Freude. Christus hat den Tod für uns überwunden, was zagen wir denn? Der Tod des Leibes ist uns ein Anfang des ewigen Lebens, durch Jesum Christum unsern Herrn, der für uns ein edel, theuer Opfer worden ist. </w:t>
      </w:r>
    </w:p>
    <w:p w14:paraId="0B250BE1" w14:textId="77777777" w:rsidR="003F4562" w:rsidRDefault="003F4562" w:rsidP="003F4562">
      <w:pPr>
        <w:pStyle w:val="StandardWeb"/>
      </w:pPr>
      <w:r>
        <w:t xml:space="preserve">Ich gedenke noch, wenn der Ehrwürdige, unser lieber Vater D. Martin Luther, etliche sahe </w:t>
      </w:r>
      <w:proofErr w:type="spellStart"/>
      <w:r>
        <w:t>süßiglich</w:t>
      </w:r>
      <w:proofErr w:type="spellEnd"/>
      <w:r>
        <w:t xml:space="preserve"> entschlafen im Bekenntniß Christi, daß er sprach: Gebe mir Gott, daß ich auch so </w:t>
      </w:r>
      <w:proofErr w:type="spellStart"/>
      <w:r>
        <w:t>süßiglich</w:t>
      </w:r>
      <w:proofErr w:type="spellEnd"/>
      <w:r>
        <w:t xml:space="preserve"> entschlafen möge im Schoße Christi und nicht mit langen Todesschmerzen der Leib gequälet werde, doch geschehe Gottes Wille. </w:t>
      </w:r>
    </w:p>
    <w:p w14:paraId="27457B4D" w14:textId="77777777" w:rsidR="003F4562" w:rsidRDefault="003F4562" w:rsidP="003F4562">
      <w:pPr>
        <w:pStyle w:val="StandardWeb"/>
      </w:pPr>
      <w:r>
        <w:t xml:space="preserve">Wie bei uns zu Wittenberg in der Universität war Magister Ambrosius Bernardus, von </w:t>
      </w:r>
      <w:proofErr w:type="spellStart"/>
      <w:r>
        <w:t>Jüterbock</w:t>
      </w:r>
      <w:proofErr w:type="spellEnd"/>
      <w:r>
        <w:t xml:space="preserve">, mein lieber Bruder, ein recht frommer Mann, welcher Christum lieb hatte, der lag etliche Tage vor seinem Ende sehr schwach und krank, bis in den Tod, und Gott benahm ihm doch das Fühlen der Krankheit, als ob er schon in einem andern Leben wäre gewesen, redete mit uns, wie er wollte zu uns kommen und mit uns fröhlich sein. Daß er so krank war und sterben mußte, davon wußte er gar nichts, er sahe gewiß den Tod nicht, darum konnte er nicht vor dem Tode erschrecken, ja er war nicht mehr in diesem Leben, ohne allein, wenn man von Christo redete, so bekennete er frei von Herzen die große Gnade und Seligkeit, die uns vom himmlischen Vater in Christo widerfahren ist. Denn er hatte Christum lieb und pflegte gerne zu beten und Gott den Vater anzurufen im Geist und Wahrheit. Wenn man ihm denn (als einem, der zu sich selbst gekommen war) </w:t>
      </w:r>
      <w:proofErr w:type="spellStart"/>
      <w:r>
        <w:t>balde</w:t>
      </w:r>
      <w:proofErr w:type="spellEnd"/>
      <w:r>
        <w:t xml:space="preserve"> darauf wollte sagen von seinem geliebten Weibe, Kindern, Hause, Geld, Schuld etc., so war er wieder bald nicht bei sich selbst, sondern als in einer andern Welt, doch kannte er uns alle und nannte uns mit Namen, redete fröhlich mit Lachen und lieblichen Scherzen von andern Dingen, also, daß einer, der seine </w:t>
      </w:r>
      <w:proofErr w:type="spellStart"/>
      <w:r>
        <w:t>Phantasei</w:t>
      </w:r>
      <w:proofErr w:type="spellEnd"/>
      <w:r>
        <w:t xml:space="preserve"> nicht wußte, gedenken möchte, er wäre gar gesund und müßte sonst für die lange Weile im Bette liegen etc. Aber unser lieber Herr Jesus Christus nahm ihn aus diesem Leben zu sich, in solcher </w:t>
      </w:r>
      <w:proofErr w:type="spellStart"/>
      <w:r>
        <w:t>Phantasei</w:t>
      </w:r>
      <w:proofErr w:type="spellEnd"/>
      <w:r>
        <w:t xml:space="preserve">, aber doch in gutem Bekenntniß des christlichen Glaubens, also, daß er schon todt war dieser Welt, etliche Tage zuvor, ehe denn er starb, denn er wußte gar nichts auf Erden, dafür er sorgen möchte. Ja, es war ihm Alles aus dem Herzen genommen, daß er auch seine Krankheit nicht </w:t>
      </w:r>
      <w:proofErr w:type="spellStart"/>
      <w:r>
        <w:t>fühlete</w:t>
      </w:r>
      <w:proofErr w:type="spellEnd"/>
      <w:r>
        <w:t xml:space="preserve">, bekümmerte sich nichts um den Tod, ja er sah auch den Tod nicht, wie sollte er denn vor Sünde und vor dem Tode erschrecken? Also, daß wir in ihm vor Augen sahen das Wort Christi, Johann. 8, welches allen Christgläubigen widerfähret: So jemand mein Wort wird halten, der wird den Tod nicht sehen ewiglich. Denn ob sie nicht alle so leicht, liebe Stündlein kommt, sehen sie das Leben und nicht den Tod, und sprechen alle: Vater, in deine Hände </w:t>
      </w:r>
      <w:proofErr w:type="spellStart"/>
      <w:r>
        <w:t>befehl</w:t>
      </w:r>
      <w:proofErr w:type="spellEnd"/>
      <w:r>
        <w:t xml:space="preserve"> ich meinen Geist, wie denn unsern herzlieben Vater Doktor Martin, unser lieber Herr Jesus Christus mit solchem seligen Abschied aus diesem Jammerthal zu sich genommen hat. Gott sei Lob und Dank in Ewigkeit. </w:t>
      </w:r>
    </w:p>
    <w:p w14:paraId="2F97F42B" w14:textId="77777777" w:rsidR="003F4562" w:rsidRDefault="003F4562" w:rsidP="003F4562">
      <w:pPr>
        <w:pStyle w:val="StandardWeb"/>
      </w:pPr>
      <w:r>
        <w:t xml:space="preserve">In der Krankheit Magistri </w:t>
      </w:r>
      <w:proofErr w:type="spellStart"/>
      <w:r>
        <w:t>Ambrosii</w:t>
      </w:r>
      <w:proofErr w:type="spellEnd"/>
      <w:r>
        <w:t xml:space="preserve">, da ich sahe, daß er auch nicht schlief, bat ich zween </w:t>
      </w:r>
      <w:proofErr w:type="spellStart"/>
      <w:r>
        <w:t>Doktores</w:t>
      </w:r>
      <w:proofErr w:type="spellEnd"/>
      <w:r>
        <w:t xml:space="preserve"> </w:t>
      </w:r>
      <w:proofErr w:type="spellStart"/>
      <w:r>
        <w:t>Medicinä</w:t>
      </w:r>
      <w:proofErr w:type="spellEnd"/>
      <w:r>
        <w:t xml:space="preserve">, sie wollten ihm einen starken Schlaftrunk zurichten; die antworteten mir: </w:t>
      </w:r>
      <w:proofErr w:type="spellStart"/>
      <w:r>
        <w:t>Solchs</w:t>
      </w:r>
      <w:proofErr w:type="spellEnd"/>
      <w:r>
        <w:t xml:space="preserve"> wäre fährlich und man möchte ihnen die Schuld geben, so es übel </w:t>
      </w:r>
      <w:proofErr w:type="spellStart"/>
      <w:r>
        <w:t>geriethe</w:t>
      </w:r>
      <w:proofErr w:type="spellEnd"/>
      <w:r>
        <w:t xml:space="preserve">. Ich sprach, ich wills verantworten, wenn er auch darüber bleiben würde, </w:t>
      </w:r>
      <w:proofErr w:type="spellStart"/>
      <w:r>
        <w:t>gebets</w:t>
      </w:r>
      <w:proofErr w:type="spellEnd"/>
      <w:r>
        <w:t xml:space="preserve"> ihm ein im Namen Gottes, als einem </w:t>
      </w:r>
      <w:proofErr w:type="spellStart"/>
      <w:r>
        <w:t>Desperato</w:t>
      </w:r>
      <w:proofErr w:type="spellEnd"/>
      <w:r>
        <w:t xml:space="preserve">, wer weiß, es möchte helfen. Solchen Trunk gaben ihm die Medici, aber nicht so stark, als ich begehrete, denn sie besorgten sich etwas; da kam ihm der Schlaf mit Gewalt, daß er bei zwei Stunden schlief, aber da er aufwachte, fühlte er sein Wehe, und </w:t>
      </w:r>
      <w:proofErr w:type="spellStart"/>
      <w:r>
        <w:t>klagete</w:t>
      </w:r>
      <w:proofErr w:type="spellEnd"/>
      <w:r>
        <w:t xml:space="preserve"> darüber, und redete mit seinem Weibe von allerlei </w:t>
      </w:r>
      <w:proofErr w:type="spellStart"/>
      <w:r>
        <w:t>Nothsachen</w:t>
      </w:r>
      <w:proofErr w:type="spellEnd"/>
      <w:r>
        <w:t xml:space="preserve"> </w:t>
      </w:r>
      <w:proofErr w:type="spellStart"/>
      <w:r>
        <w:t>verständiglich</w:t>
      </w:r>
      <w:proofErr w:type="spellEnd"/>
      <w:r>
        <w:t xml:space="preserve">, aber bald darnach, ungefähr nach </w:t>
      </w:r>
      <w:proofErr w:type="spellStart"/>
      <w:r>
        <w:t>anderthalber</w:t>
      </w:r>
      <w:proofErr w:type="spellEnd"/>
      <w:r>
        <w:t xml:space="preserve"> Stunde war er wieder in seinem fröhlichen Wesen, wie zuvor, wußte nicht mehr von dieser Welt, bis er nach etlichen Tagen Christo den Geist aufgab. </w:t>
      </w:r>
    </w:p>
    <w:p w14:paraId="737EDC20" w14:textId="77777777" w:rsidR="003F4562" w:rsidRDefault="003F4562" w:rsidP="003F4562">
      <w:pPr>
        <w:pStyle w:val="StandardWeb"/>
      </w:pPr>
      <w:r>
        <w:t xml:space="preserve">Solche selige und fröhliche Historie von Magister Ambrosius, unserm lieben Bruder, habe ich jetzt gerne gesagt, um zweierlei Ursachen willen; zum ersten, daß ich euere Liebe damit ein wenig möchte aufhalten von dem Heulen und Weinen, welches uns nun billig angekommen ist. Gott hat uns betrübet, seine Gnade tröste uns wieder. Zum andern, daß solche Historie dienet zu unsern Sachen, da wir jetzt von reden. </w:t>
      </w:r>
    </w:p>
    <w:p w14:paraId="64CFB4E7" w14:textId="77777777" w:rsidR="003F4562" w:rsidRDefault="003F4562" w:rsidP="003F4562">
      <w:pPr>
        <w:pStyle w:val="StandardWeb"/>
      </w:pPr>
      <w:r>
        <w:t xml:space="preserve">Denn dieser Magister Ambrosius war Doktor Martins Schwager, darum besuchte er ihn so oft in seiner Krankheit, und wenn er von Christo mit ihm redete, so redete Ambrosius auch von Christo, nach dem Evangelio, wie gesagt; aber wenn er mit ihm wollte reden vom Weibe, Kindern, Gütern etc., so wußte Ambrosius nichts von solchen Sachen, sondern </w:t>
      </w:r>
      <w:proofErr w:type="spellStart"/>
      <w:r>
        <w:t>phantasirte</w:t>
      </w:r>
      <w:proofErr w:type="spellEnd"/>
      <w:r>
        <w:t xml:space="preserve"> bald fröhlich mit andern Worten, wie zuvor gesagt, besonders sagte er mit Lachen und Danksagen dem Doktor: Herr Doktor, Dank habet, daß ihr zu mir kommen seid, ich will wiederum zu euch kommen, auf den Abend einmal, da wollen wir zusammen gute Collation halten und ich will dann von vielen fröhlichen Sachen mit euch reden. Zwar jetzt mögen sie beide solches ausrichten im ewigen Leben, da sie beide </w:t>
      </w:r>
      <w:proofErr w:type="spellStart"/>
      <w:r>
        <w:t>hingereiset</w:t>
      </w:r>
      <w:proofErr w:type="spellEnd"/>
      <w:r>
        <w:t xml:space="preserve"> sind. In diesem Leben haben sie auf die Weise nicht mögen zusammen kommen. </w:t>
      </w:r>
    </w:p>
    <w:p w14:paraId="0F5BF6BC" w14:textId="77777777" w:rsidR="003F4562" w:rsidRDefault="003F4562" w:rsidP="003F4562">
      <w:pPr>
        <w:pStyle w:val="StandardWeb"/>
      </w:pPr>
      <w:r>
        <w:t xml:space="preserve">Da nun Doktor Martinus von ihm ging, sprach der Doktor zu mir: Der ist dahin, er weiß von keinem Tode, wenn wir ihm rathen wollen, wie er seine Sache soll bestellen, so weiß er nicht mehr von dieser Welt und Leben, sondern ist fröhlich, lachet, schläget uns andere Dinge vor mit seiner fröhlichen Phantasie, spottet unser noch dazu mit solchen Worten, als wollte er sagen: Ich weiß nichts mehr auf Erden zu bestellen oder zu besorgen. Gott gebe mir doch auch kurz solche stille und selige Todesstunde, was soll ich mehr auf Erden machen? </w:t>
      </w:r>
    </w:p>
    <w:p w14:paraId="56154497" w14:textId="77777777" w:rsidR="003F4562" w:rsidRDefault="003F4562" w:rsidP="003F4562">
      <w:pPr>
        <w:pStyle w:val="StandardWeb"/>
      </w:pPr>
      <w:r>
        <w:t xml:space="preserve">Da nun Magister Ambrosius im harten Winter begraben war Anno 1542 im Monat Januar, ging nicht lange darnach Doktor Martin mit mir vor dem Grabe vorbei, da </w:t>
      </w:r>
      <w:proofErr w:type="spellStart"/>
      <w:r>
        <w:t>weisete</w:t>
      </w:r>
      <w:proofErr w:type="spellEnd"/>
      <w:r>
        <w:t xml:space="preserve"> er mit der Hand aufs Grab und sprach: Der wußte nicht, daß er krank war, er wußte auch nicht, daß er starb und war doch nicht ohne Bekenntniß Christi; da liegt er, er weiß noch nicht, daß er todt ist. Lieber Herr Jesu Christe, nimm mich auch also aus diesem Jammerthal zu dir. </w:t>
      </w:r>
    </w:p>
    <w:p w14:paraId="08F53AD6" w14:textId="77777777" w:rsidR="003F4562" w:rsidRDefault="003F4562" w:rsidP="003F4562">
      <w:pPr>
        <w:pStyle w:val="StandardWeb"/>
      </w:pPr>
      <w:r>
        <w:t xml:space="preserve">Solches mußte ich oft von meinem lieben Vater hören, und wenn er meinen Unwillen merkte, zu Zeiten auch wohl aus meinen Worten, so sprach er zu mir: Bittet doch unsern lieben Herrn Gott, daß er mich kurz von hinnen zu sich nehme, ich kann nichts mehr thun auf Erden, ich bin euch nichts mehr nütze, helft mir mit eurem Gebet, bittet nicht, daß ich länger lebe. Nun kann ein jeglicher wohl gedenken, was ich meinem lieben Vater, unserm herzlieben Doktor, auf solche Worte geantwortet habe. Das alles zeiget an, wie gerne er dieses Jammerleben, in seinen letzten Tagen, wollte los sein, und mit Christo sein, damit hat er auch sein: Es ist vollbracht! gesungen und dem himmlischen Vater seinen Geist in die Hände befohlen. </w:t>
      </w:r>
    </w:p>
    <w:p w14:paraId="42DEDF63" w14:textId="77777777" w:rsidR="003F4562" w:rsidRDefault="003F4562" w:rsidP="003F4562">
      <w:pPr>
        <w:pStyle w:val="StandardWeb"/>
      </w:pPr>
      <w:r>
        <w:t xml:space="preserve">Es ist auch vorgehende Anzeigung gewesen, daß unser lieber Vater Doktor Martinus in ein besser Leben wandern würde, denn dies ganze Jahr durch hat er oft zu uns gesaget, er begehre an einen andern Ort zu ziehen, ist auch öfter in diesem Jahr vor seinem Tode ausgezogen, denn zuvor in vielen Jahren, nämlich in sein Vaterland gen Mansfeld, zum Bischofe gen Zeitz, gen Merseburg, gen Halle. Dies sind gleiche Anzeigung und Prophezeiung gewesen, daß er diese selige Reise würde thun in ein besser Leben, daher hat sichs auch begeben, daß er bei Edlen und </w:t>
      </w:r>
      <w:proofErr w:type="spellStart"/>
      <w:r>
        <w:t>Wohlgebornen</w:t>
      </w:r>
      <w:proofErr w:type="spellEnd"/>
      <w:r>
        <w:t xml:space="preserve"> Grafen und Herren zu Mansfeld in der Stadt Eisleben, da er geboren und getauft, aus diesem Leben abgeschieden und gereiset ist, nicht anders denn wie ers begehret hat, ausgenommen, daß er die Zeit lieber hätte wollen bei uns, seinem lieben Weibe und Kindern sein, aber Gott hats anders geschickt. </w:t>
      </w:r>
    </w:p>
    <w:p w14:paraId="7B2CA2EA" w14:textId="77777777" w:rsidR="003F4562" w:rsidRDefault="003F4562" w:rsidP="003F4562">
      <w:pPr>
        <w:pStyle w:val="StandardWeb"/>
      </w:pPr>
      <w:r>
        <w:t xml:space="preserve">Daß ihr aber auch einen kurzen Bericht habt, lieben Freunde, von unsers herzlieben Vaters Doktor Martin seligem Abschiede, da er merkte, daß seine Stunde kommen wäre, hat er also gebetet: </w:t>
      </w:r>
    </w:p>
    <w:p w14:paraId="7A72F5EC" w14:textId="77777777" w:rsidR="003F4562" w:rsidRDefault="003F4562" w:rsidP="003F4562">
      <w:pPr>
        <w:pStyle w:val="StandardWeb"/>
      </w:pPr>
      <w:r>
        <w:t xml:space="preserve">O mein himmlischer Vater, ein Gott und Vater unsers Herrn Jesu Christi, du Gott alles Trostes, ich danke dir, daß du mir deinen lieben Sohn Jesum Christum offenbaret hast, an den ich glaube, den ich gepredigt und bekannt habe, welchen der leidige Papst und alle Gottlosen schänden, verfolgen und lästern, ich bitte dich, mein Herr Jesu Christe, laß dir mein Seelchen befohlen sein. O himmlischer Vater, ob ich schon diesen Leib lassen und aus diesem Leben hinweg gerissen werden muß, </w:t>
      </w:r>
      <w:proofErr w:type="spellStart"/>
      <w:r>
        <w:t>os</w:t>
      </w:r>
      <w:proofErr w:type="spellEnd"/>
      <w:r>
        <w:t xml:space="preserve"> weiß ich doch gewiß, daß ich bei dir ewig bleiben und aus deinen Händen mich niemand reißen kann. </w:t>
      </w:r>
    </w:p>
    <w:p w14:paraId="275155F2" w14:textId="77777777" w:rsidR="003F4562" w:rsidRDefault="003F4562" w:rsidP="003F4562">
      <w:pPr>
        <w:pStyle w:val="StandardWeb"/>
      </w:pPr>
      <w:r>
        <w:t xml:space="preserve">Und </w:t>
      </w:r>
      <w:proofErr w:type="spellStart"/>
      <w:r>
        <w:t>folgends</w:t>
      </w:r>
      <w:proofErr w:type="spellEnd"/>
      <w:r>
        <w:t xml:space="preserve"> hat er dreimal gesagt: In deine Hände befehle ich meinen Geist, du hast mich erlöset, du treuer Gott. </w:t>
      </w:r>
    </w:p>
    <w:p w14:paraId="765AFE73" w14:textId="77777777" w:rsidR="003F4562" w:rsidRDefault="003F4562" w:rsidP="003F4562">
      <w:pPr>
        <w:pStyle w:val="StandardWeb"/>
      </w:pPr>
      <w:r>
        <w:t xml:space="preserve">Item, Johannis 3: Also hat Gott die Welt geliebet, daß er seinen eingebornen Sohn gab, auf daß alle, die an ihn glauben, nicht sollen verloren werden, sondern das ewige Leben haben. </w:t>
      </w:r>
    </w:p>
    <w:p w14:paraId="1BE0844E" w14:textId="77777777" w:rsidR="003F4562" w:rsidRDefault="003F4562" w:rsidP="003F4562">
      <w:pPr>
        <w:pStyle w:val="StandardWeb"/>
      </w:pPr>
      <w:r>
        <w:t xml:space="preserve">Und hat also seine Hände gefaltet und in seiner Stille seinen Geist Christo aufgegeben, darum sollen wir uns billig mit ihm freuen, so viel wir vor Trauern können. </w:t>
      </w:r>
    </w:p>
    <w:p w14:paraId="0F406800" w14:textId="77777777" w:rsidR="003F4562" w:rsidRDefault="003F4562" w:rsidP="003F4562">
      <w:pPr>
        <w:pStyle w:val="StandardWeb"/>
      </w:pPr>
      <w:r>
        <w:t xml:space="preserve">Hier muß ich gedenken des heiligen Bischofs St. Martini, von welchem die Historie sagt, daß alle Ketzer </w:t>
      </w:r>
      <w:proofErr w:type="spellStart"/>
      <w:r>
        <w:t>erblaßten</w:t>
      </w:r>
      <w:proofErr w:type="spellEnd"/>
      <w:r>
        <w:t xml:space="preserve"> und erbleichten vor seinem Namen. Item, daß ein großes Weinen und Trauern gewesen ist aller gläubigen und rechten Christen, über den Tod. St. Martini. Item, daß ein </w:t>
      </w:r>
      <w:proofErr w:type="spellStart"/>
      <w:r>
        <w:t>Disputiren</w:t>
      </w:r>
      <w:proofErr w:type="spellEnd"/>
      <w:r>
        <w:t xml:space="preserve"> und Hader worden ist unter etlichen Städten und Landen, welche den Leib St. Martini sollten behalten und bei sich begraben. Dies alles hat sich gleichergestalt bei diesem heiligen Apostel und Propheten Christi, unserm Prediger und Evangelisten in deutschen Landen, D. Martin zugetragen, aber davon will ich nicht nach der Länge reden. Gott hat ihn nun selbst werth und lieb, und erhält ihn in seinem </w:t>
      </w:r>
      <w:proofErr w:type="spellStart"/>
      <w:r>
        <w:t>Schooß</w:t>
      </w:r>
      <w:proofErr w:type="spellEnd"/>
      <w:r>
        <w:t xml:space="preserve">, der in diesem Leben uns und die Kirche Christi sehr liebgehabt, vergelte es unserm lieben Vater Gott in jenem Leben, da wir alle auch hoffen zu ihm zu kommen. </w:t>
      </w:r>
    </w:p>
    <w:p w14:paraId="34E27C4D" w14:textId="77777777" w:rsidR="003F4562" w:rsidRDefault="003F4562" w:rsidP="003F4562">
      <w:pPr>
        <w:pStyle w:val="StandardWeb"/>
      </w:pPr>
      <w:r>
        <w:t xml:space="preserve">Gebe Gott, daß auch auf die Nachkommen der Geist Gottes zweimal mehr zu reden sei, denn der hohe, theure Mann </w:t>
      </w:r>
      <w:proofErr w:type="spellStart"/>
      <w:r>
        <w:t>geredt</w:t>
      </w:r>
      <w:proofErr w:type="spellEnd"/>
      <w:r>
        <w:t xml:space="preserve"> hat, und in der Kirche, die der liebe Vater gepflanzet hat, wie denn der Prophet Elisa von dem Elia bittet, da er von dem Elisa in einem Wetter hinweg genommen ward. </w:t>
      </w:r>
    </w:p>
    <w:p w14:paraId="6FC76791" w14:textId="77777777" w:rsidR="003F4562" w:rsidRDefault="003F4562" w:rsidP="003F4562">
      <w:pPr>
        <w:pStyle w:val="StandardWeb"/>
      </w:pPr>
      <w:r>
        <w:t xml:space="preserve">So wir aber fürchten oder gedenken, daß Gott den theuren Mann um unserer Sünde und Undankbarkeit willen weggenommen hat, so sollen wir unser Leben bessern, durch Christum Gott, unsern himmlischen Vater herzlich anrufen, daß wir bleiben mögen in der seligen reinen Lehre vom Glauben, und beschützet werden durch Christum wider die Rotten und Tyrannen und wider alle Pforten der Hölle. Beschirme, Herr Christe, deine arme Christenheit, daß sie dich lobe in Ewigkeit. Hilf uns Gott unser Heiland und errette uns um der ehren willen deines Namens, und sei gnädig unsern Sünden um deines heiligen Namens willen. Erhalte in deiner Kirche treue und gute Prediger, gib denselbigen Kraft und Stärke durch den heiligen Geist, wie der 68. Psalm sagt: der Herr gibt das Wort mit großen Schaaren Evangelisten. </w:t>
      </w:r>
    </w:p>
    <w:p w14:paraId="4FDD1E76" w14:textId="77777777" w:rsidR="003F4562" w:rsidRDefault="003F4562" w:rsidP="003F4562">
      <w:pPr>
        <w:pStyle w:val="StandardWeb"/>
      </w:pPr>
      <w:r>
        <w:t xml:space="preserve">Die unverschämten, gräulichen, großen Lästerungen der Widersacher und der verstockten Pfaffen und Mönche, und dazu auch unsre große Undankbarkeit könnte wohl nun sein in der Welt großes Unglücks und Strafe Gottes Ursache. Aber wir sollen bitten Gott den Vater im Namen des Sohnes, unsers Herrn Jesu Christi, daß er um seines Namens willen thun wolle und erfüllen und wahr machen das Epitaphium und Prophezei, welches ihm unser lieber Vater D. Martinus selbst gemacht hat: </w:t>
      </w:r>
    </w:p>
    <w:p w14:paraId="70E66736" w14:textId="77777777" w:rsidR="003F4562" w:rsidRDefault="003F4562" w:rsidP="003F4562">
      <w:pPr>
        <w:pStyle w:val="StandardWeb"/>
      </w:pPr>
      <w:proofErr w:type="spellStart"/>
      <w:r>
        <w:t>Pestis</w:t>
      </w:r>
      <w:proofErr w:type="spellEnd"/>
      <w:r>
        <w:t xml:space="preserve"> </w:t>
      </w:r>
      <w:proofErr w:type="spellStart"/>
      <w:r>
        <w:t>eram</w:t>
      </w:r>
      <w:proofErr w:type="spellEnd"/>
      <w:r>
        <w:t xml:space="preserve"> </w:t>
      </w:r>
      <w:proofErr w:type="spellStart"/>
      <w:r>
        <w:t>vivus</w:t>
      </w:r>
      <w:proofErr w:type="spellEnd"/>
      <w:r>
        <w:t xml:space="preserve">, </w:t>
      </w:r>
      <w:proofErr w:type="spellStart"/>
      <w:r>
        <w:t>moriens</w:t>
      </w:r>
      <w:proofErr w:type="spellEnd"/>
      <w:r>
        <w:t xml:space="preserve"> </w:t>
      </w:r>
      <w:proofErr w:type="spellStart"/>
      <w:r>
        <w:t>tua</w:t>
      </w:r>
      <w:proofErr w:type="spellEnd"/>
      <w:r>
        <w:t xml:space="preserve"> mors </w:t>
      </w:r>
      <w:proofErr w:type="spellStart"/>
      <w:r>
        <w:t>ero</w:t>
      </w:r>
      <w:proofErr w:type="spellEnd"/>
      <w:r>
        <w:t xml:space="preserve">, Papa. </w:t>
      </w:r>
    </w:p>
    <w:p w14:paraId="5212745C" w14:textId="77777777" w:rsidR="003F4562" w:rsidRDefault="003F4562" w:rsidP="003F4562">
      <w:pPr>
        <w:pStyle w:val="StandardWeb"/>
      </w:pPr>
      <w:r>
        <w:t xml:space="preserve">Das ist auf Deutsch: Papst, Papst, da ich lebte, da war ich deine Pestilenz, wenn ich sterbe, so will ich dir dein bitterer Tod sein. Gott sei gelobt in Ewigkeit durch Jesum Christum unsern Herrn. Amen. </w:t>
      </w:r>
    </w:p>
    <w:p w14:paraId="6F1ED6A1" w14:textId="28BF9607" w:rsidR="003F4562" w:rsidRDefault="003F4562" w:rsidP="003F4562">
      <w:pPr>
        <w:pStyle w:val="berschrift1"/>
      </w:pPr>
      <w:r>
        <w:t>Gebete</w:t>
      </w:r>
    </w:p>
    <w:p w14:paraId="5FF0CB92" w14:textId="77777777" w:rsidR="003F4562" w:rsidRDefault="003F4562" w:rsidP="003F4562">
      <w:pPr>
        <w:pStyle w:val="berschrift2"/>
      </w:pPr>
      <w:r w:rsidRPr="003F4562">
        <w:t>Erleuchtung</w:t>
      </w:r>
    </w:p>
    <w:p w14:paraId="33BE8C29" w14:textId="77777777" w:rsidR="003F4562" w:rsidRDefault="003F4562" w:rsidP="003F4562">
      <w:pPr>
        <w:pStyle w:val="StandardWeb"/>
      </w:pPr>
      <w:r>
        <w:t xml:space="preserve">Allmächtiger ewiger Gott, Herr, himmlischer Vater, deß Wort eine </w:t>
      </w:r>
      <w:proofErr w:type="spellStart"/>
      <w:r>
        <w:t>Kerz</w:t>
      </w:r>
      <w:proofErr w:type="spellEnd"/>
      <w:r>
        <w:t xml:space="preserve"> ist unsern Füßen und ein Licht unsern Wegen, thu auf und erleuchte unser Gemüth, daß wir dein Wort rein, lauter und heiliglich verstehen und dann nach dem, das wir recht verstanden haben, unser Leben gestalten, auf daß wir deiner Majestät nimmer mißfallen durch Jesum Christum, deinen Sohn, unsern lieben Herrn, der mit dir in Einigkeit des Heiligen Geistes lebt und regiert, Gott in Ewigkeit, sprechend Vater Unser u. s. w.</w:t>
      </w:r>
    </w:p>
    <w:p w14:paraId="24114134" w14:textId="2385D87B" w:rsidR="003F4562" w:rsidRDefault="003F4562" w:rsidP="003F4562">
      <w:pPr>
        <w:pStyle w:val="berschrift2"/>
        <w:rPr>
          <w:sz w:val="48"/>
          <w:szCs w:val="48"/>
          <w:lang w:eastAsia="de-DE"/>
        </w:rPr>
      </w:pPr>
      <w:r w:rsidRPr="003F4562">
        <w:t>Gebet der Kinder.</w:t>
      </w:r>
    </w:p>
    <w:p w14:paraId="44FF3751" w14:textId="77777777" w:rsidR="003F4562" w:rsidRDefault="003F4562" w:rsidP="003F4562">
      <w:pPr>
        <w:pStyle w:val="StandardWeb"/>
      </w:pPr>
      <w:r>
        <w:t xml:space="preserve">O himmlischer Vater, wir bitten und vermahnen dich, du wollest dich unser annehmen und darob halten, daß wir in deinem Willen unter deinem Gehorsam erzogen werden und aufwachsen in deiner Furcht zu einem rechten Mann, der dir wohlgefällig sei durch Jesum Christum, unsern Herrn. Amen. </w:t>
      </w:r>
    </w:p>
    <w:p w14:paraId="2FD7CDE0" w14:textId="77777777" w:rsidR="003F4562" w:rsidRDefault="003F4562" w:rsidP="003F4562">
      <w:pPr>
        <w:pStyle w:val="berschrift2"/>
      </w:pPr>
      <w:r w:rsidRPr="003F4562">
        <w:t>Gotteslob</w:t>
      </w:r>
    </w:p>
    <w:p w14:paraId="0501E711" w14:textId="77777777" w:rsidR="003F4562" w:rsidRDefault="003F4562" w:rsidP="003F4562">
      <w:pPr>
        <w:pStyle w:val="StandardWeb"/>
      </w:pPr>
      <w:r>
        <w:t xml:space="preserve">Gelobet seist du, Herr, mein Gott, Ehre und Preis sei dir ewig gegeben für alle deine Wohlthaten, so du mir bis daher im Glauben und Bekenntniß deines Wortes behalten hast. O Herr, bring es also hinaus bis an das Ende, mehre und stärke meinen Glauben immerdar </w:t>
      </w:r>
      <w:proofErr w:type="spellStart"/>
      <w:r>
        <w:t>baß</w:t>
      </w:r>
      <w:proofErr w:type="spellEnd"/>
      <w:r>
        <w:t>. Herr, zwinge mit deinem Geiste mein Fleisch unter mich, sei meine Burg, mein Schutz, mein Schild und mein Erretter. Barmherziger Gott, ich sage dir Ehre, Lob und Preis um die leibliche Nahrung und alle deine Güte, die du mir und allen Menschen aus Gnaden reichlich mittheilest, mache uns sie alle brauchen zu deinem ewigen Lob, unserer Seelen Heil und Nutz des Nächsten. Amen. Vater Unser.</w:t>
      </w:r>
    </w:p>
    <w:p w14:paraId="470FB8E5" w14:textId="75BFB1BB" w:rsidR="003F4562" w:rsidRDefault="003F4562" w:rsidP="003F4562">
      <w:pPr>
        <w:pStyle w:val="berschrift2"/>
      </w:pPr>
      <w:r w:rsidRPr="003F4562">
        <w:t>Morgengebet</w:t>
      </w:r>
    </w:p>
    <w:p w14:paraId="41351011" w14:textId="77777777" w:rsidR="003F4562" w:rsidRDefault="003F4562" w:rsidP="003F4562">
      <w:pPr>
        <w:pStyle w:val="StandardWeb"/>
      </w:pPr>
      <w:r>
        <w:t xml:space="preserve">Allmächtiger, barmherziger Gott Vater, ich sage dir Lob, Ehr und Dank, daß du mich armen Sünder also väterlich beschirmest und erhältst, über das ich so mannigfaltig wider deinen göttlichen Willen, Gnade und Güte gesündigt, bitte dich, Herr mein Gott, du wollest mir gnädig und barmherzig sein, mir verzeihen und vergeben alle meine Missethat, nimm weg mein steinern Herz, zeuch ab von mir den alten Menschen, erneure mein Herz und Geist, daß ich dich meinen höchsten Schatz erkenne, vollkömmlich lieb habe und deine heiligen Gebote emsig betrachte, in ihnen mit höchstem Fleiß und </w:t>
      </w:r>
      <w:proofErr w:type="spellStart"/>
      <w:r>
        <w:t>heil’gem</w:t>
      </w:r>
      <w:proofErr w:type="spellEnd"/>
      <w:r>
        <w:t xml:space="preserve"> Gehorsam unsträflich wandle. Herr, allmächtiger treuer Gott, ich bitte dich durch das bittre Sterben und Leiden deines lieben Sohnes Jesu Christi, behüte mich heut und alle Wege vor </w:t>
      </w:r>
      <w:proofErr w:type="spellStart"/>
      <w:r>
        <w:t>Unehrung</w:t>
      </w:r>
      <w:proofErr w:type="spellEnd"/>
      <w:r>
        <w:t xml:space="preserve"> deines heiligsten Namens, und Uebertretung deines göttlichen Willens, nimm mich mir und meiner bösen vergifteten Natur und </w:t>
      </w:r>
      <w:proofErr w:type="spellStart"/>
      <w:r>
        <w:t>gieb</w:t>
      </w:r>
      <w:proofErr w:type="spellEnd"/>
      <w:r>
        <w:t xml:space="preserve"> mich dir, daß ich mein selbst in rechter Gelassenheit ganz und gar ledig stehe, mich an dich ergebe durch wahren lebendigen Glauben, starke Hoffnung und inbrünstige Liebe. O Herr Jesu Christe, mein Herzog und Hauptmann, ich bitte durch die Liebe deines himmlischen Vaters, gehe mir vor mit deiner Gnade, führe mich in der rechten Straße deines heilsamen Wortes durch diese irrige und </w:t>
      </w:r>
      <w:proofErr w:type="spellStart"/>
      <w:r>
        <w:t>schalkhaftige</w:t>
      </w:r>
      <w:proofErr w:type="spellEnd"/>
      <w:r>
        <w:t xml:space="preserve"> Welt, daß ich nicht von Jemand verführt von deinem Worte abfalle, dein vergesse und unchristlich lebe, sondern behüte mich, mein lieber Herr Jesu, und alle Menschen vor Sünde und Unglauben, vor bösen Gedanken, Worten, Werken und ärgerlichem Wandel, auf daß dein himmlischer Vater in und durch uns gelobt, geehrt und gepriesen werde, mit dir und dem heiligen Geist, der uns aus herzlicher inbrünstiger Andacht beten und sprechen mache im Geiste und in der Wahrheit: Vater unser…</w:t>
      </w:r>
    </w:p>
    <w:p w14:paraId="595150A1" w14:textId="77777777" w:rsidR="003F4562" w:rsidRDefault="003F4562" w:rsidP="003F4562">
      <w:pPr>
        <w:pStyle w:val="berschrift2"/>
      </w:pPr>
      <w:r>
        <w:t>S</w:t>
      </w:r>
      <w:r w:rsidRPr="003F4562">
        <w:t>eelenspeise</w:t>
      </w:r>
    </w:p>
    <w:p w14:paraId="1F8F065C" w14:textId="77777777" w:rsidR="003F4562" w:rsidRDefault="003F4562" w:rsidP="003F4562">
      <w:pPr>
        <w:pStyle w:val="StandardWeb"/>
      </w:pPr>
      <w:r>
        <w:t>O allmächtiger Gott und barmherziger Vater, dessen Wort alle Gottseligen in rechter Straße deines Sohnes, unsers Herrn JEsu Christi, erhält, wir bitten dich um die rechte wahre Speise unserer Seelen, damit wir nicht geistlichen Hunger empfinden, wie du uns denn jetzund aus lauter Gunst mit diesen Creaturen am Leibe speisest. O Vater, wir bitten dich, du wollest schaffen, daß wir sie mögen genießen mit Danksagung und recht brauchen ohne Befleckung aller fleischlichen Lüste. Vater unser u. s. w.</w:t>
      </w:r>
    </w:p>
    <w:p w14:paraId="0A84CF22" w14:textId="750E3D7E" w:rsidR="003F4562" w:rsidRDefault="003F4562" w:rsidP="003F4562">
      <w:pPr>
        <w:pStyle w:val="berschrift2"/>
      </w:pPr>
      <w:r w:rsidRPr="003F4562">
        <w:t>Speise aus Gottes Wort</w:t>
      </w:r>
    </w:p>
    <w:p w14:paraId="240B0E0A" w14:textId="77777777" w:rsidR="003F4562" w:rsidRDefault="003F4562" w:rsidP="003F4562">
      <w:pPr>
        <w:pStyle w:val="StandardWeb"/>
      </w:pPr>
      <w:r>
        <w:t>O allmächtiger Gott und barmherziger Vater, dessen Wort alle Gottseligen in rechter Straße deines Sohnes, unsers Herrn Jesu Christi, erhält, wir bitten dich um die rechte wahre Speise unserer Seelen, damit wir nicht geistlichen Hunger empfinden, wie du uns denn jetzund aus lauter Gunst mit diesen Creaturen am Leibe speisest. O Vater, wir bitten dich, du wollest schaffen, daß wir sie mögen genießen mit Danksagung und recht brauchen ohne Befleckung aller fleischlichen Lüste. Vater unser u. s. w.</w:t>
      </w:r>
    </w:p>
    <w:p w14:paraId="01537CA1" w14:textId="142A9062" w:rsidR="003F4562" w:rsidRDefault="003F4562" w:rsidP="003F4562">
      <w:pPr>
        <w:pStyle w:val="berschrift2"/>
      </w:pPr>
      <w:r w:rsidRPr="003F4562">
        <w:t>Tägliches Brot</w:t>
      </w:r>
    </w:p>
    <w:p w14:paraId="7AE0D7CB" w14:textId="77777777" w:rsidR="003F4562" w:rsidRDefault="003F4562" w:rsidP="003F4562">
      <w:pPr>
        <w:pStyle w:val="StandardWeb"/>
      </w:pPr>
      <w:r>
        <w:t xml:space="preserve">Vater aller Barmherzigkeit, speisender Gott aller Dinge, der du uns ernährest von unserer Kindheit auf, </w:t>
      </w:r>
      <w:proofErr w:type="spellStart"/>
      <w:r>
        <w:t>gieb</w:t>
      </w:r>
      <w:proofErr w:type="spellEnd"/>
      <w:r>
        <w:t xml:space="preserve"> uns heute und allewege das überwesentliche Brod und die ewig bleibende, wahrhaftige Speise, die du Herr selbst bist, vom Himmel herabgestiegen, auf daß, wer dich esse durch wahren Glauben und festes Vertrauen, nimmermehr Hunger oder </w:t>
      </w:r>
      <w:proofErr w:type="spellStart"/>
      <w:r>
        <w:t>durst</w:t>
      </w:r>
      <w:proofErr w:type="spellEnd"/>
      <w:r>
        <w:t xml:space="preserve"> habe, sondern möge wandern in Stärke solcher Speise bis zum Berge Gottes Horeb, da dein lieber Sohn Jesus Christus </w:t>
      </w:r>
      <w:proofErr w:type="spellStart"/>
      <w:r>
        <w:t>begürtet</w:t>
      </w:r>
      <w:proofErr w:type="spellEnd"/>
      <w:r>
        <w:t xml:space="preserve"> selbst zu Tische dienet Allen, so würdig geachtet werden, das Brot im Reiche Gottes zu essen. Auch bitten wir deine Barmherzigkeit durch den heiligen Namen Jesu, deines Sohnes, unseres lieben Herrn, du </w:t>
      </w:r>
      <w:proofErr w:type="spellStart"/>
      <w:r>
        <w:t>wolelst</w:t>
      </w:r>
      <w:proofErr w:type="spellEnd"/>
      <w:r>
        <w:t xml:space="preserve"> uns behüten vor fleischlicher Lust und böser Begierde leiblicher Speise, daß nicht unsere Leiber und Herzen beschwert werden mit </w:t>
      </w:r>
      <w:proofErr w:type="spellStart"/>
      <w:r>
        <w:t>Ueberessen</w:t>
      </w:r>
      <w:proofErr w:type="spellEnd"/>
      <w:r>
        <w:t xml:space="preserve"> oder </w:t>
      </w:r>
      <w:proofErr w:type="spellStart"/>
      <w:r>
        <w:t>Uebertrinken</w:t>
      </w:r>
      <w:proofErr w:type="spellEnd"/>
      <w:r>
        <w:t xml:space="preserve"> und Sorgen dieser Welt. Thue auf deine </w:t>
      </w:r>
      <w:proofErr w:type="spellStart"/>
      <w:r>
        <w:t>gnadreiche</w:t>
      </w:r>
      <w:proofErr w:type="spellEnd"/>
      <w:r>
        <w:t xml:space="preserve"> Hand, speis‘ alle dürftigen und hungrigen Menschen, besonders deine Gläubigen, die täglich zu dir schreien und von Herzens Grund sprechen: Vater Unser.</w:t>
      </w:r>
    </w:p>
    <w:p w14:paraId="325EF947" w14:textId="6676F2B8" w:rsidR="003F4562" w:rsidRDefault="003F4562" w:rsidP="003F4562">
      <w:pPr>
        <w:pStyle w:val="berschrift2"/>
      </w:pPr>
      <w:r w:rsidRPr="003F4562">
        <w:t>Wort Gottes</w:t>
      </w:r>
    </w:p>
    <w:p w14:paraId="58EB4F1A" w14:textId="7C4A5AE0" w:rsidR="003F4562" w:rsidRPr="003F4562" w:rsidRDefault="003F4562" w:rsidP="003F4562">
      <w:pPr>
        <w:pStyle w:val="StandardWeb"/>
      </w:pPr>
      <w:r>
        <w:t xml:space="preserve">Allmächtiger ewiger Gott, Herr, himmlischer Vater, deß Wort eine </w:t>
      </w:r>
      <w:proofErr w:type="spellStart"/>
      <w:r>
        <w:t>Kerz</w:t>
      </w:r>
      <w:proofErr w:type="spellEnd"/>
      <w:r>
        <w:t xml:space="preserve"> ist unsern Füßen und ein Licht unsern Wegen, thu auf und erleuchte unser Gemüth, daß wir dein Wort rein, lauter und heiliglich verstehen und dann nach dem, das wir recht verstanden haben, unser </w:t>
      </w:r>
      <w:proofErr w:type="spellStart"/>
      <w:r>
        <w:t>LEben</w:t>
      </w:r>
      <w:proofErr w:type="spellEnd"/>
      <w:r>
        <w:t xml:space="preserve"> gestalten, auf daß wir deiner Majestät nimmer mißfallen durch Jesum Christum, deinen Sohn, unsern lieben Herrn, der mit dir in Einigkeit des Heiligen Geistes lebt und regiert, Gott in Ewigkeit, sprechend Vater Unser u. s. w.</w:t>
      </w:r>
    </w:p>
    <w:p w14:paraId="0B627D79" w14:textId="7CA9098C" w:rsidR="003F4562" w:rsidRDefault="003F4562" w:rsidP="003F4562">
      <w:pPr>
        <w:pStyle w:val="berschrift1"/>
        <w:rPr>
          <w:sz w:val="48"/>
        </w:rPr>
      </w:pPr>
      <w:r>
        <w:t xml:space="preserve">Biographie </w:t>
      </w:r>
      <w:r w:rsidRPr="003F4562">
        <w:t>Johannes Bugenhagen</w:t>
      </w:r>
    </w:p>
    <w:p w14:paraId="5C744F71" w14:textId="055F0687" w:rsidR="003F4562" w:rsidRDefault="003F4562" w:rsidP="003F4562">
      <w:pPr>
        <w:pStyle w:val="StandardWeb"/>
      </w:pPr>
      <w:r>
        <w:t xml:space="preserve">Als es dem Herrn gefiel, seine Kirche im sechszehnten Jahrhundert aus den </w:t>
      </w:r>
      <w:proofErr w:type="spellStart"/>
      <w:r>
        <w:t>ertödtenden</w:t>
      </w:r>
      <w:proofErr w:type="spellEnd"/>
      <w:r>
        <w:t xml:space="preserve"> Banden, mit welchen man sie vermeintlich zu ihrer Zierde und Stütze umwunden hatte, zu lösen, und zu neuem Leben aufzurichten, da offenbarte er sich auch als den, der in den Himmel erhöhet ist (nach Eph. 4, 11) um den Menschen Gaben zu geben. Er erweckte sich aus allerlei Volke Diener und rüstete sie aus als Propheten, Hirten, Lehrer, durch seines Geistes Gaben, nicht durch Menschen-Klügelei und Einbildung dazu berufen, die Gemeinde, welche Er sich mit seinem Blute erworben hat, zu erbauen. So wurden in der Stadt, von welcher die Reformation der deutschen Kirche ausgehen sollte, aus der Mitte, dem Süden und dem Norden Deutschlands drei Männer zusammengeführt, der Eine begabt als Prophet, der Andere als Lehrer, der dritte als Hirt; Luther aus Sachsen, </w:t>
      </w:r>
      <w:proofErr w:type="spellStart"/>
      <w:r>
        <w:t>Melanthon</w:t>
      </w:r>
      <w:proofErr w:type="spellEnd"/>
      <w:r>
        <w:t xml:space="preserve"> aus Schwaben, Bugenhagen aus Pommern. Kommt der Letztere auch den beiden Ersteren an Geistes-Fülle und Tiefe nicht gleich, so ist er dennoch vor Anderen ihnen zur Seite zu stellen wegen der Eigenthümlichkeit der ihm gewordenen Gabe und Sendung, durch welche er ihr Wirken ergänzen und fördern sollte. Steht Luther einzig da als Prophet in der Kirche der Reformation, dem es gegeben ist mit ursprünglicher innerlicher Geisteskraft die göttlichen Heilsgedanken, von denen das neue Leben ausströmt, zu erfassen, und sie zu verkündigen mit der Gewalt des nach allen Seiten hin leuchtenden und zündenden Worts, deren die Herzen sich nicht erwehren können; ist es </w:t>
      </w:r>
      <w:proofErr w:type="spellStart"/>
      <w:r>
        <w:t>Melanthon</w:t>
      </w:r>
      <w:proofErr w:type="spellEnd"/>
      <w:r>
        <w:t xml:space="preserve"> dem Lehrer (als solchen hat ihn ja die deutsche Christenheit seiner und der folgenden Zeit vorzugsweise geehrt) verliehen die evangelische Heilswahrheit mit wissenschaftlicher Schärfe und Vollständigkeit und mit umfassender Gelehrsamkeit darzulegen und zu rechtfertigen und so die Erkenntniß derselben zu vermitteln und fester zu begründen; so ist dagegen Bugenhagen vorzugsweise der Hirt, der Pastor in der Kirche der Reformation. Er ist nicht nur der erste Pfarrer der evangelischen Gemeinde in Wittenberg und hat als solcher ein Vorbild gegeben, wie im Geiste der evangelischen Lehre ein Hirt seine Heerde zu weiden habe und ist deshalb von Luther und </w:t>
      </w:r>
      <w:proofErr w:type="spellStart"/>
      <w:r>
        <w:t>Melanthon</w:t>
      </w:r>
      <w:proofErr w:type="spellEnd"/>
      <w:r>
        <w:t xml:space="preserve"> und dem ganzen Kreise der dort vereinten Männer als ihr „Herr Pfarrherr“ hochgeehrt worden; er war auch berufen, an vielen andern Orten Deutschlands und außerhalb Deutschlands in weiterem Umfange das Hirtenamt an evangelischen Gemeinden auszurichten. Jene einfache und tiefe Weisheit, welche auch das Geringste dem Höchsten dienstbar macht, um den höchsten Gütern und Gedanken ihre zeitliche Wirksamkeit zu sichern, große </w:t>
      </w:r>
      <w:proofErr w:type="spellStart"/>
      <w:r>
        <w:t>Menschenkenntniß</w:t>
      </w:r>
      <w:proofErr w:type="spellEnd"/>
      <w:r>
        <w:t xml:space="preserve">, Lebenserfahrung und </w:t>
      </w:r>
      <w:proofErr w:type="spellStart"/>
      <w:r>
        <w:t>Gewandheit</w:t>
      </w:r>
      <w:proofErr w:type="spellEnd"/>
      <w:r>
        <w:t xml:space="preserve"> mit Hohen und Niedern umzugehen, umsichtige Liebe, die auch die kleinsten Bedürfnisse und Hülfsmittel nicht unbeachtet läßt, das Alles machte ihn </w:t>
      </w:r>
      <w:proofErr w:type="spellStart"/>
      <w:r>
        <w:t>vornemlich</w:t>
      </w:r>
      <w:proofErr w:type="spellEnd"/>
      <w:r>
        <w:t xml:space="preserve"> geschickt, die kirchlichen Ordnungen auszubilden und einzuführen, welche dienten die evangelischen Gemeinden zusammenzufassen, ihnen rechte Pflege und Leitung zu sichern und den Segen des evangelischen Lichts und Heils nachkommenden Geschlechtern zu erhalten. So lebt Bugenhagen zwar weniger in Schriften fort, aus denen jetzt noch die Gelehrten schöpfen und das Volk sich erbaut, wohl aber in den Ordnungen des kirchlichen Lebens, welche seine Zeit überdauert haben, aus deren Früchten noch jetzt ein gutes Theil evangelischer Gemeinden Segen empfängt und noch mehr empfangen würde, wenn sie immer mit derselben Weisheit und Treue gepflegt und fortgebildet worden wären, mit welcher sie von ihm und denen, die seinem Rathe folgten, gepflanzt worden sind.</w:t>
      </w:r>
    </w:p>
    <w:p w14:paraId="75187CA3" w14:textId="77777777" w:rsidR="003F4562" w:rsidRDefault="003F4562" w:rsidP="003F4562">
      <w:pPr>
        <w:pStyle w:val="StandardWeb"/>
      </w:pPr>
      <w:r>
        <w:t xml:space="preserve">Johann Bugenhagen (gewöhnlicher noch zu seiner Zeit nach seinem Vaterlande Dr. Pommer genannt) war am 24. Juni 1485 zu Wollin geboren, wo sein Vater Rathsherr war. Nachdem er die erste Bildung in der Schule seiner Vaterstadt und vielleicht zu Stettin empfangen, </w:t>
      </w:r>
      <w:proofErr w:type="spellStart"/>
      <w:r>
        <w:t>studirte</w:t>
      </w:r>
      <w:proofErr w:type="spellEnd"/>
      <w:r>
        <w:t xml:space="preserve"> er vom Jahre 1502 an in Greifswald. Hier war er wahrscheinlich ein Zuhörer des berühmten Philologen und Kämpfers gegen die Mönchs-Barbarei, Hermann Busch. Gewiß ist es, daß er eine gründliche Bildung in classischen Sprachen von da mitgenommen, wie er denn auch später von </w:t>
      </w:r>
      <w:proofErr w:type="spellStart"/>
      <w:r>
        <w:t>Melanthon</w:t>
      </w:r>
      <w:proofErr w:type="spellEnd"/>
      <w:r>
        <w:t xml:space="preserve"> als „</w:t>
      </w:r>
      <w:proofErr w:type="spellStart"/>
      <w:r>
        <w:t>Grammatikus</w:t>
      </w:r>
      <w:proofErr w:type="spellEnd"/>
      <w:r>
        <w:t xml:space="preserve">“ besonders anerkannt wird. Durch solche Studien hatte er sich das Rüstzeug zu seinem späteren Dienst am Evangelium bereitet. Schon in seinem zwanzigsten Lebensjahre ward er von dem Abte des Klosters </w:t>
      </w:r>
      <w:proofErr w:type="spellStart"/>
      <w:r>
        <w:t>Velbuck</w:t>
      </w:r>
      <w:proofErr w:type="spellEnd"/>
      <w:r>
        <w:t xml:space="preserve"> als Rektor an der Schule zu Treptow an der Rega angestellt. Diese ward unter seiner Leitung, namentlich wegen des guten Unterrichts im Lateinischen so berühmt, daß sie weither von jungen Leuten aus </w:t>
      </w:r>
      <w:proofErr w:type="spellStart"/>
      <w:r>
        <w:t>Lievland</w:t>
      </w:r>
      <w:proofErr w:type="spellEnd"/>
      <w:r>
        <w:t xml:space="preserve"> und Westphalen besucht wurde. Der große Ruf von Bugenhagens Gelehrsamkeit und Tüchtigkeit bewog auch Herzog </w:t>
      </w:r>
      <w:proofErr w:type="spellStart"/>
      <w:r>
        <w:t>Bogislav</w:t>
      </w:r>
      <w:proofErr w:type="spellEnd"/>
      <w:r>
        <w:t xml:space="preserve"> X., demselben die Ausarbeitung einer Pommerschen Geschichte aufzutragen und die nöthigen Mittel dazu zur Verfügung zu stellen; so entstand seine noch erhaltene </w:t>
      </w:r>
      <w:proofErr w:type="spellStart"/>
      <w:r>
        <w:t>Pomerania</w:t>
      </w:r>
      <w:proofErr w:type="spellEnd"/>
      <w:r>
        <w:t xml:space="preserve">. </w:t>
      </w:r>
      <w:proofErr w:type="spellStart"/>
      <w:r>
        <w:t>Vornemlich</w:t>
      </w:r>
      <w:proofErr w:type="spellEnd"/>
      <w:r>
        <w:t xml:space="preserve"> ließ B. sich angelegen sein, hier Liebe zur h. Schrift und Verständniß derselben zu verbreiten. Er hielt Vorträge über Bücher des A. u. N. T. nicht nur für seine Schüler, sondern auch für die Priester und Mönche im Kloster </w:t>
      </w:r>
      <w:proofErr w:type="spellStart"/>
      <w:r>
        <w:t>Velbuck</w:t>
      </w:r>
      <w:proofErr w:type="spellEnd"/>
      <w:r>
        <w:t xml:space="preserve">, wo er Lector ward: denn der Abt Johann </w:t>
      </w:r>
      <w:proofErr w:type="spellStart"/>
      <w:r>
        <w:t>Boldewan</w:t>
      </w:r>
      <w:proofErr w:type="spellEnd"/>
      <w:r>
        <w:t>, ein gelehrter Mann, „hielt wider gemeine Gewohnheit zu dieser Zeit seine Mönche zum Studium der h. Schrift und guten Künste an“; auch erhielt B. die Priesterweihe um predigen zu können.</w:t>
      </w:r>
    </w:p>
    <w:p w14:paraId="47726A35" w14:textId="77777777" w:rsidR="003F4562" w:rsidRDefault="003F4562" w:rsidP="003F4562">
      <w:pPr>
        <w:pStyle w:val="StandardWeb"/>
      </w:pPr>
      <w:r>
        <w:t xml:space="preserve">Wohl ward B. unter solchen Arbeiten immer mehr von Erkenntniß der Schäden der Kirche und von Verlangen nach Besserung durchdrungen; allein den eigentlich entscheidenden Punkt, auf welchem das rechte Verständniß des Grundes derselben aufgehen und die Quelle zu ihrer Heilung sich öffnen mußte, hatte er noch nicht gefunden. Ueber den Unterschied gesetzlicher und evangelischer Frömmigkeit, über den Vorgang des innern Lebens, durch welchen die Seele allein ihre rechte Stellung zu Gott und der Welt erhält, über die Rechtfertigung allein durch den Glauben an Christum war ihm das helle Licht noch nicht gekommen. „Ich hatte“, so sagt er selbst, „die heilige Schrift lieb von Kindes Jugend auf, wiewohl ich unter „der antichristischen Finsterniß nicht wußte, wie ich der Schrift gebrauchen sollte, bis daß das liebe Evangelium so klar von Gottes „Gnaden wieder an den Tag kam.“ „Wir sind in des Pabsts „Lehre solche </w:t>
      </w:r>
      <w:proofErr w:type="spellStart"/>
      <w:r>
        <w:t>Grobianne</w:t>
      </w:r>
      <w:proofErr w:type="spellEnd"/>
      <w:r>
        <w:t xml:space="preserve"> gewest, daß wir es nicht haben gewußt, „dazu auch solche gottlose Menschen, daß wir es nicht haben wissen „wollen“. Inzwischen hatte Luther schon seine Stimme erhoben; sein Buch von der babylonischen Gefangenschaft kam im J. 1520 nach Treptow, mit ihm der zündende Funke, dessen dort grade die Gemüther bedurften. Als B. zuerst von dem Pfarrer Otto </w:t>
      </w:r>
      <w:proofErr w:type="spellStart"/>
      <w:r>
        <w:t>Slutow</w:t>
      </w:r>
      <w:proofErr w:type="spellEnd"/>
      <w:r>
        <w:t xml:space="preserve">, dessen Tischgenosse er mit den andern Schul-Collegen war, die Schrift erhielt und flüchtig während der Mahlzeit durchblätterte, sagte er in der Eile: „Es seien zwar viele Ketzer </w:t>
      </w:r>
      <w:proofErr w:type="spellStart"/>
      <w:r>
        <w:t>seithero</w:t>
      </w:r>
      <w:proofErr w:type="spellEnd"/>
      <w:r>
        <w:t xml:space="preserve"> nach Christi Tode gewesen, aber kein schädlicherer Ketzer sei niemals entstanden als eben der dies Buch gemacht.“ Nach etlichen Tagen aber, als er das Buch zu Hause gelesen und wieder gelesen, wird er anderes Sinnes und da er mit seinen Tischgenossen wieder zusammenkommt, spricht er zu ihnen: „was soll ich euch wohl sagen; „die ganze Welt liegt in äußerster Blindheit, aber dieser Mann „allein stehet die Wahrheit!“ Indem er die Hauptstücke der Schrift mit seinen Freunden </w:t>
      </w:r>
      <w:proofErr w:type="spellStart"/>
      <w:r>
        <w:t>durchdisputirte</w:t>
      </w:r>
      <w:proofErr w:type="spellEnd"/>
      <w:r>
        <w:t xml:space="preserve">, führte er auch sie, namentlich auch Christian Ketelhut und den Abt </w:t>
      </w:r>
      <w:proofErr w:type="spellStart"/>
      <w:r>
        <w:t>Boldewan</w:t>
      </w:r>
      <w:proofErr w:type="spellEnd"/>
      <w:r>
        <w:t xml:space="preserve"> selbst zu der gleichen Ueberzeugung, daß sie sich von den falschen Kirchen-Satzungen abwendeten und zu dem einigen seligmachenden Worte Gottes bekehrten.</w:t>
      </w:r>
    </w:p>
    <w:p w14:paraId="0B6149CD" w14:textId="77777777" w:rsidR="003F4562" w:rsidRDefault="003F4562" w:rsidP="003F4562">
      <w:pPr>
        <w:pStyle w:val="StandardWeb"/>
      </w:pPr>
      <w:r>
        <w:t xml:space="preserve">Bugenhagen aber zog es nun nach dem Orte und zu dem Manne, von welchem ihm das Licht gekommen war, welches Frieden in sein Leben, Klarheit in sein Streben gebracht hatte. Dazu lud ihn sein Freund und Landsmann Peter Suaven, der schon längere Zeit in Wittenberg verweilte, dringend ein und versprach ihm von Luther das Beste. Im Jahre 1521, ehe Luther noch zum Reichstage nach Worms </w:t>
      </w:r>
      <w:proofErr w:type="spellStart"/>
      <w:r>
        <w:t>reis’te</w:t>
      </w:r>
      <w:proofErr w:type="spellEnd"/>
      <w:r>
        <w:t xml:space="preserve">, war B. schon in Wittenberg. Durch die Reife des Urtheils und der Lebenserfahrung, welche in ihm mit Gelehrsamkeit und Frömmigkeit verbunden war, gewann er hier bald Ansehn und Vertrauen bei Luther und </w:t>
      </w:r>
      <w:proofErr w:type="spellStart"/>
      <w:r>
        <w:t>Melanthon</w:t>
      </w:r>
      <w:proofErr w:type="spellEnd"/>
      <w:r>
        <w:t xml:space="preserve">. An des letzteren Seite wirkte er, während Luther zu Worms und dann auf der Wartburg war, durch seine Festigkeit und Ruhe zur Abwendung des Unheils und Erhaltung des Friedens in der Gemeinde, die Carlstadts und anderer Schwärmer Ungestüm zu zerrütten drohte. In der Abwehr der </w:t>
      </w:r>
      <w:proofErr w:type="spellStart"/>
      <w:r>
        <w:t>Schwarmgeisterei</w:t>
      </w:r>
      <w:proofErr w:type="spellEnd"/>
      <w:r>
        <w:t xml:space="preserve"> und eines neuen Gesetzeswesens, welche sich zugleich eindrängen wollten, bewährte hier B. die Tiefe und Klarheit, mit welcher er das Wesen evangelischen Glaubens schon erfaßt hatte. Obwohl er, wie er bezeugt, nicht in der Absicht zu lehren sondern nur zu hören nach Wittenberg gekommen war und darin seine Lust fand, so ward er doch ohne seine Absicht von dem Hüter Israels bald in das Lehramt hineingeführt. Mit einigen seiner Pommern hatte er auf seiner Stube den Psalter zu treiben angefangen. Andere wünschten daran Theil zu nehmen; ehe er bis zum sechszehnten Psalm gekommen war, hatte die Zahl der Zuhörer so zugenommen, daß das Zimmer sie nicht mehr faßte. Deshalb wurde er, insonderheit auch von </w:t>
      </w:r>
      <w:proofErr w:type="spellStart"/>
      <w:r>
        <w:t>Melanthon</w:t>
      </w:r>
      <w:proofErr w:type="spellEnd"/>
      <w:r>
        <w:t xml:space="preserve">, aufgefordert, seine Vorträge öffentlich zu halten. Er begann daher aufs neue vor zahlreichen Zuhörern, die sich auch angelegen sein ließen, durch Ehrengeschenke seinen Unterhalt zu sichern. Oft kam selbst </w:t>
      </w:r>
      <w:proofErr w:type="spellStart"/>
      <w:r>
        <w:t>Melanthon</w:t>
      </w:r>
      <w:proofErr w:type="spellEnd"/>
      <w:r>
        <w:t xml:space="preserve"> in sein Auditorium, wie B. dies bescheiden deutete, Ehren halber, um zu sehen was er treibe und ihn und die Zuhörer durch seine Gegenwart in pflichtmäßigem Eifer zu erhalten. Die Frucht dieser Vorlesungen war die Erklärung der Psalmen, welche im J. 1524 erschien. Die erste evangelische Schrift eines Pommern, die Wahrheit Gottes zu bestätigen, wie der Pommersche Kirchen-Chronist bemerkt. Luther begrüßte dieselbe mit Dank gegen Gott, als ein Zeichen der geistlichen Segnungen und himmlischen Güter, mit welchen er jetzt die Seinen durch die Sendung seines Worts sättige und Eis, Reif und Nebel, bei denen vordem Niemand habe bestehen können, vertreibe. Dieser Pommer, sagt er, sei der Erste in der Welt, der ein Ausleger der Psalmen Davids dürfe genannt werden. Er selbst habe die Psalmen auslegen wollen, aber der Kampf mit der Papisten Tyrannei habe ihn genöthigt seine Harfe an die Weiden zu hängen; nun habe Christus sein Loos herrlich gerächt; statt des einzigen, dessen Tröpflein der Satan nicht habe dulden wollen, sei er nun gezwungen weit mehrere und größere Donnerschläge und Wasserfälle auszuhalten“.</w:t>
      </w:r>
    </w:p>
    <w:p w14:paraId="2E58E915" w14:textId="77777777" w:rsidR="003F4562" w:rsidRDefault="003F4562" w:rsidP="003F4562">
      <w:pPr>
        <w:pStyle w:val="StandardWeb"/>
      </w:pPr>
      <w:r>
        <w:t xml:space="preserve">Noch ehe diese Schrift erschien, war Bugenhagen als ordentlicher Lehrer an der Universität und im Jahre 1523, auf Antrag der Universität und Bürgerschaft, als Pfarrer zu Wittenberg angestellt. Zwar hatte er Bedenken, hier mit seiner Niedersächsischen Sprache als Prediger aufzutreten, allein die Liebe und das Vertrauen der Rufenden beseitigte dieselben. In diesen Aemtern, zu welchen später noch (seit 1536) das eines General-Superintendenten des Chur-Kreises kam, ist er bis an sein Ende, 36 Jahre hin durch geblieben und weder Gefahr und Noth, noch die anziehendsten Berufungen zu glänzenden kirchlichen Aemtern (nach Danzig, Hamburg, zum Bischof von Schleswig oder in Dänemark, endlich die für ihn besonders reizende zum Bischofe seines Vaterlandes Pommern) haben ihn seinem Wittenberg untreu zu machen vermocht. „Er wollte, wie </w:t>
      </w:r>
      <w:proofErr w:type="spellStart"/>
      <w:r>
        <w:t>Melanthon</w:t>
      </w:r>
      <w:proofErr w:type="spellEnd"/>
      <w:r>
        <w:t xml:space="preserve"> erzählt, dies ärmliche Nestlein nicht verlassen und äußerte oft, er fühle zwar, daß die Akademie ihre große Bürde habe, weil hier Beurtheilung und Entscheidung der wichtigsten Streitfragen gesucht werde und jeder frei seine Meinung sagen könne, auch wenn sie dem Andern nicht angenehm sei; dennoch ziehe er sie anderen glänzenderen Stellungen, in welchen er mehr Ruhe und weniger Widerspruch zu erwarten haben würde, vor, denn er halte diesen Beruf, der nur den Mühen und Gefahren des Dienstes am Evangelium geweiht sei, für göttlich und liebe überhaupt weniger die Alleinherrschaft, als eine billige Aristokratie, in welcher eine Vergleichung der Urtheile guter und gelehrter Männer Statt finden könne“. In diesem Kreise guter und gelehrter Männer hat er auch mit Rath und That an allen den wichtigsten Arbeiten für die Reformation Theil genommen; an der Kirchen-Visitation in Sachsen 1528; an den Vorbereitungen zur Augsburgischen Confession, an der Wittenberger Concordie 1536, an den Conventen zu Schmalkalden 1537 und 1540, an der Ausarbeitung der Reformations-Formel 1545. Vorzüglich lieb und werth war es ihm aber mit </w:t>
      </w:r>
      <w:proofErr w:type="spellStart"/>
      <w:r>
        <w:t>Melanthon</w:t>
      </w:r>
      <w:proofErr w:type="spellEnd"/>
      <w:r>
        <w:t xml:space="preserve"> und </w:t>
      </w:r>
      <w:proofErr w:type="spellStart"/>
      <w:r>
        <w:t>Cruziger</w:t>
      </w:r>
      <w:proofErr w:type="spellEnd"/>
      <w:r>
        <w:t xml:space="preserve"> jenem „Sanhedrin“ anzugehören, welchen Luther regelmäßig um sich versammelte, um die Revision seiner Bibelübersetzung zu berathen. Die Vollendung dieses Werks (1541) war ihm so wichtig, daß er jährlich (am 21. September) mit seinen Kindern und Freunden ein Fest zum Danke für diesen theuren seligen Schatz der verdeutschten Bibel in seinem Hause feierte. Ueberdies hat er durch seine Bemühungen um die </w:t>
      </w:r>
      <w:proofErr w:type="spellStart"/>
      <w:r>
        <w:t>Fassische</w:t>
      </w:r>
      <w:proofErr w:type="spellEnd"/>
      <w:r>
        <w:t xml:space="preserve"> Bibel auch dafür gesorgt, daß dieser Schatz lauter und rein auch den Niedersächsisch Redenden zugeeignet würde. Als Pfarrherr hat er seine Wittenberger Gemeinde mit rechter Hirtentreue wahrgenommen. Als im J. 1527 daselbst die Pest wüthete und die Universität deshalb verlegt wurde, blieb er mit Luther zurück und versorgte die Kranken und Sterbenden, und setzte sein Lehramt für die wenigen Studenten, welche nicht geflohen waren, fort. Luther, dessen Ehe er auch eingesegnet hat, stand er wahrend seines ganzen Lebens als Beichtvater besonders in den Zeiten seiner schweren Anfechtung mit Trost zur Seite. Unablässig trug er im Gebet seine Gemeinde auf dem Herzen und suchte ihr Bestes; so daß es ihm wohl einmal begegnete, daß er, im Gebete vertieft, die rechte Zeit zum Anfange der Predigt versäumte, und als er zur Kanzel gerufen worden war, der Gemeinde sein Ausbleiben damit erklärte, daß er über Stadt und Gemeinde, Universität und Kirche so viel mit Gott zu reden gehabt. Obgleich sein Wesen vom Eifer für sein Amt und von </w:t>
      </w:r>
      <w:proofErr w:type="spellStart"/>
      <w:r>
        <w:t>pfarrherrlicher</w:t>
      </w:r>
      <w:proofErr w:type="spellEnd"/>
      <w:r>
        <w:t xml:space="preserve"> Würde durchdrungen war, so war er doch übrigens, um die Worte des schon erwähnten Chronisten zu gebrauchen, „im gemeinen Wandel eines </w:t>
      </w:r>
      <w:proofErr w:type="spellStart"/>
      <w:r>
        <w:t>liberalischen</w:t>
      </w:r>
      <w:proofErr w:type="spellEnd"/>
      <w:r>
        <w:t xml:space="preserve">, fröhlichen und fertigen Gemüths“, dem auch ein Scherz und treffendes Witzwort wohl anstand. Als die Herren von Lübeck, nachdem er die Kirchenvisitation daselbst vollbracht, ihn in verdecktem Wagen und unter Begleitung ehrenvoll nach Hause führen ließen, kam einem seiner Begleiter die Lust an, an Doctor Pommer zum Ritter zu werden; er sagte mit bescheidener Miene: „Herr Doctor ich hätte wohl eine Frage: pflog auch der h. Apostel Petrus wohl auf solchen behangenen Wagen mit </w:t>
      </w:r>
      <w:proofErr w:type="spellStart"/>
      <w:r>
        <w:t>Vorreutern</w:t>
      </w:r>
      <w:proofErr w:type="spellEnd"/>
      <w:r>
        <w:t xml:space="preserve"> einher zu fahren in seinem Apostelamt?“ Der Doctor </w:t>
      </w:r>
      <w:proofErr w:type="spellStart"/>
      <w:r>
        <w:t>erwiederte</w:t>
      </w:r>
      <w:proofErr w:type="spellEnd"/>
      <w:r>
        <w:t xml:space="preserve"> dem Schalk: „Mein Sohn laß dir sagen, wann der Apostel Petrus zu solchen frommen, gütigen Leuten kam, wie deine Herren von Lübeck sind, so ließen ihn dieselben auch dergestalt wieder gen Hause führen, wie jetzo deine Herren an mir thun: wann er aber bei böse Buben kam, wie du bist, so mußte er wohl zu Fuße wiederum nach Hause gehen.“</w:t>
      </w:r>
    </w:p>
    <w:p w14:paraId="23F29988" w14:textId="77777777" w:rsidR="003F4562" w:rsidRDefault="003F4562" w:rsidP="003F4562">
      <w:pPr>
        <w:pStyle w:val="StandardWeb"/>
      </w:pPr>
      <w:r>
        <w:t xml:space="preserve">Obgleich er also das Band, welches ihn an die Universität und Gemeinde zu Wittenberg knüpfte, nie gelöst hat, so hinderte ihn dies doch nicht, auch anderen Städten und Ländern mit seinen Gaben zu dienen. Wo es galt, die ersten Triebe und Regungen des erwachten evangelischen Lebens in eine feste und klare Richtung zu leiten, sie in eine bestimmte der ewigen Wahrheit und dem zeitlichen Bedürfnisse entsprechende Verfassung zu bringen, die Jährenden und streitenden Elemente zu beruhigen und zu versöhnen, die unvereinbaren schonend auszuscheiden, da begehrte man </w:t>
      </w:r>
      <w:proofErr w:type="spellStart"/>
      <w:r>
        <w:t>vornemlich</w:t>
      </w:r>
      <w:proofErr w:type="spellEnd"/>
      <w:r>
        <w:t xml:space="preserve"> des Dr. Pommer Hülfe, da sandte man von Wittenberg aus am liebsten Ihn. Er befestigte dann durch seine Predigt die Erkenntniß des reinen evangelischen Glaubens, wehrte Irrlehren und Schwärmerei ab, sorgte für Bestellung geschickter Superintendenten und Pfarrer, für Einrichtung hoher und niederer Schulen, verhandelte mit Fürsten, Patronen, </w:t>
      </w:r>
      <w:proofErr w:type="spellStart"/>
      <w:r>
        <w:t>Rathsherrn</w:t>
      </w:r>
      <w:proofErr w:type="spellEnd"/>
      <w:r>
        <w:t xml:space="preserve">, </w:t>
      </w:r>
      <w:proofErr w:type="spellStart"/>
      <w:r>
        <w:t>Alterleuten</w:t>
      </w:r>
      <w:proofErr w:type="spellEnd"/>
      <w:r>
        <w:t xml:space="preserve"> u. s. w. über die </w:t>
      </w:r>
      <w:proofErr w:type="spellStart"/>
      <w:r>
        <w:t>Ermittelung</w:t>
      </w:r>
      <w:proofErr w:type="spellEnd"/>
      <w:r>
        <w:t xml:space="preserve">, Sicherung, Verwaltung des Kirchen-Vermögens, arbeitete die Kirchen-Ordnung, welche alle diese Einrichtungen „zum Dienste dem h. Evangelium, christlicher Liebe, Zucht, Friede und Einigkeit“ feststellte, aus. Diese seine Kirchenordnungen sind herrliche Zeugnisse nicht nur von Bugenhagens Geist und Gesinnung, sondern von dem Geist und Wesen der Reformation überhaupt. In diesen Anordnungen über Universitäten, Gymnasien, Knaben- und Mädchenschulen, über Taufe und Ehe, Gemeinde-Kasten, Versorgung der Armen und Kranken u. s. w., die überall aus evangelischen Grundsätzen abgeleitet und auf Pflege christlichen Lebens angelegt sind, da bewährt sich fürwahr das Evangelium, welches die Reformation den Völkern brachte, in aller Einfalt und Ungezwungenheit, als eine Kraft zur Erneuerung und Veredelung des Volkslebens in allen seinen Verhältnissen, als eine Quelle, aus welcher Licht und Segen über alle Alter und Stände kommen soll, durch welche nicht nur Geistliche und Patrone, sondern Hohe und Niedere, Obrigkeiten, Bürger, </w:t>
      </w:r>
      <w:proofErr w:type="spellStart"/>
      <w:r>
        <w:t>Wittwen</w:t>
      </w:r>
      <w:proofErr w:type="spellEnd"/>
      <w:r>
        <w:t>, Hebammen Anregung und Beruf empfangen recht als ein geistliches Priesterthum zum Bau des Reichs Gottes in der kirchlichen Gemeinde mitzuwirken. –</w:t>
      </w:r>
    </w:p>
    <w:p w14:paraId="2CF8B426" w14:textId="77777777" w:rsidR="003F4562" w:rsidRDefault="003F4562" w:rsidP="003F4562">
      <w:pPr>
        <w:pStyle w:val="StandardWeb"/>
      </w:pPr>
      <w:r>
        <w:t xml:space="preserve">In den Jahren 1528 bis 1544 war Bugenhagens Thätigkeit getheilt zwischen solchen Arbeiten zur Einführung und Befestigung der Reformation im Norden von Deutschland und seinem Berufe in Wittenberg. Hier pflegte ihn, wenn er abwesend war, Luther, „als Dr. </w:t>
      </w:r>
      <w:proofErr w:type="spellStart"/>
      <w:r>
        <w:t>Pommers</w:t>
      </w:r>
      <w:proofErr w:type="spellEnd"/>
      <w:r>
        <w:t xml:space="preserve"> Lückenbüßer und Unterpfarrer“ wie er sich scherzhaft nannte, im Predigen zu vertreten. Im J. 1528 wurde B. nach Braunschweig gerufen, wo die ev. K. O. im September eingeführt wurde; im Herbste desselben Jahres nach Hamburg, wo die K. O. im Frühling des J. 1529 zu Stande kam; 1530 nach Lübeck, wo es jedoch wiederholter Anstrengungen bedurfte, ehe das neu erwachte evangelische Leben zu festem und ruhigem Bestande gelangte. In Pommern hatte unter manchem Widerstand, namentlich des Bischofs Erasmus Manteuffel, der ein kluger Mann war, nur nicht klug genug, um sich in Gottes Gedanken zu schicken, das Licht des evangelischen Glaubens, welches zuerst in Bugenhagens Kreise zu Treptow aufgegangen, und dann durch regen Verkehr der Pommern mit Wittenberg genährt worden war, allmählig so viel Macht gewonnen, daß die Herzöge Philipp J. und Barnim IX. den Beschluß faßten, im J. 1534, den 13. Dezember auf einem Landtage zu Treptow an der Rega die Städte mit ihren Predigern, die Aebte und die vornehmsten Stände zu versammeln, um die Reformation der Pommerschen Kirche nach dem Vorbilde der Sächsischen zu Stande zu bringen. Bugenhagen kam auf ihre Einladung auch zum Landtage. Er arbeitete die Pommersche K. O. aus, und führte dieselbe mittels einer allgemeinen Kirchenvisitation (1535) in den Pommerschen Gemeinden, mit Ausnahme Stralsunds und einiger andern, ein. Im J. 1537 wurde er nach Dänemark gerufen, welches, obwohl die evangelische Lehre dort schon 1536 angenommen war, doch vorzugsweise Bugenhagen als seinen Reformator immer in hohen Ehren gehalten hat. Er verweilte hier, mit einiger Unterbrechung, fast fünf Jahre; neben der Einrichtung der neuen kirchlichen Ordnung beschäftigte ihn besonders die Wiederaufrichtung der Universität, an welcher er auch selbst lehrte und eine Zeit lang Rector war. Nach seiner Rückkehr aus Dänemark befestigte er noch das evangelische Kirchenwesen in den </w:t>
      </w:r>
      <w:proofErr w:type="spellStart"/>
      <w:r>
        <w:t>braunschweig’schen</w:t>
      </w:r>
      <w:proofErr w:type="spellEnd"/>
      <w:r>
        <w:t xml:space="preserve"> Landen durch eine allgemeine Kirchenvisitation 1542 und führte die Reformation in Hildesheim 1543 ein. Ueberdies sind noch an manchen anderen Orten, wo B. nicht persönlich wirkte, Kirchenordnungen nach den Grundsätzen der seinigen und mit seinem Rathe und Beistand eingeführt worden.</w:t>
      </w:r>
    </w:p>
    <w:p w14:paraId="5C23E30E" w14:textId="77777777" w:rsidR="003F4562" w:rsidRDefault="003F4562" w:rsidP="003F4562">
      <w:pPr>
        <w:pStyle w:val="StandardWeb"/>
      </w:pPr>
      <w:r>
        <w:t xml:space="preserve">In den letzten zwölf Jahren seines Lebens war es Bugenhagen beschieden, seinem Herrn unter vielem Leiden zu dienen und das echte Gold seines evangelischen Glaubens im Feuer der Trübsal zu bewähren. Zuerst ward er durch den Tod Luthers schwer betroffen. Es war dies ein Verlust, der freilich bei allen seinen Mitarbeitern und in der ganzen evangelischen Christenheit großes Leid verursachte, von Niemand aber wohl schmerzlicher empfunden wurde, als von B. bei der innigen Gemeinschaft, welche sich zwischen Luther und ihm wie durch ihren Glauben, so vermöge der Eigentümlichkeit ihrer </w:t>
      </w:r>
      <w:proofErr w:type="spellStart"/>
      <w:r>
        <w:t>Charactere</w:t>
      </w:r>
      <w:proofErr w:type="spellEnd"/>
      <w:r>
        <w:t xml:space="preserve"> und Gaben gebildet hatte. Als D. Jonas über Luthers Ende nach Hofe berichtete, bat er den Churfürsten, derselbe möge geruhen, an Herrn </w:t>
      </w:r>
      <w:proofErr w:type="spellStart"/>
      <w:r>
        <w:t>Pomeranum</w:t>
      </w:r>
      <w:proofErr w:type="spellEnd"/>
      <w:r>
        <w:t xml:space="preserve"> einen Trostbrief zu schreiben, weil dem der Tod Luthers am Meisten zu Herzen gehen werde. „Ich soll jetzt und will gern, so hebt B. seine Leichenpredigt an, bei dem Begräbniß unseres herzlieben Vaters, D. Martini seligen, eine Predigt thun. Was aber oder wie soll ich reden, so ich vor Weinen nicht kann ein Wort machen.“ Er sucht sich und die Gemeinde dann zu trösten mit dem Gedanken: wenn auch die Person in Christo verschieden sei, so lebe doch die gewaltige, selige, göttliche Lehre des theuren Mannes noch aufs stärkste fort, denn er sei ohne Zweifel der Engel mit dem ewigen Evangelium, von dem </w:t>
      </w:r>
      <w:proofErr w:type="spellStart"/>
      <w:r>
        <w:t>Apocal</w:t>
      </w:r>
      <w:proofErr w:type="spellEnd"/>
      <w:r>
        <w:t>. 14 geschrieben steht; sodann erinnert er, daß Luther nun erlangt habe, was er oft begehrt, und „sollte er jetzt wieder zu uns kommen, so würde er unsere Trauer und Zagen strafen mit den Worten Christi: „so ihr mich lieb hättet, so würdet ihr euch freuen, denn ich gehe zum Vater, und würdet mir gönnen die ewige Ruhe und Frieden.““ Nach dem Tode Luthers brach dann der Schmalkaldische Krieg aus. Johann Friedrich der „</w:t>
      </w:r>
      <w:proofErr w:type="spellStart"/>
      <w:r>
        <w:t>großmüthige</w:t>
      </w:r>
      <w:proofErr w:type="spellEnd"/>
      <w:r>
        <w:t xml:space="preserve">“ Bekenner und Schützer des Evangeliums gerieth in des Kaisers Gefangenschaft, verlor seine </w:t>
      </w:r>
      <w:proofErr w:type="spellStart"/>
      <w:r>
        <w:t>Churwürde</w:t>
      </w:r>
      <w:proofErr w:type="spellEnd"/>
      <w:r>
        <w:t xml:space="preserve">, sein Land wurde verwüstet, die Universität zerstreut, die Stadt Wittenberg gerieth in große Angst und Gefahr. Bugenhagen ward vielfach versucht, die Stadt zu verlassen; durch böse Briefe, in welchen angekündigt wurde, daß man die Stadt werde schleifen und Dr. Pommern zerhacken; dann wieder durch die Vorstellung, daß er der Kirche wohl besser dienen könne, wenn er sich eine Zeit lang entferne. Er wies dies aber zurück als eine Verlockung des Teufels, ein Aergerniß anzurichten, damit die Widersacher über die evangelischen Prediger schreien könnten: sie verlassen in der Noth ihre Kirchen. In der ganzen Zeit des Kriegs war er in der Angst vor Gott mit seinem Anrufen und konnte auch in der Nacht oft nicht aufhören zu beten, nie aber war es ihm besser, als wenn er predigte, zum Gebete ermahnte und mit der Gemeinde das h. Nachtmahl feierte; in solchem Gebete mit der Gemeinde ward er des Trostes der Gnade gewiß. Am Himmelfahrtstage 1547 ließ der gefangene Churfürst die Bürger von Wittenberg auffordern, die Stadt dem Kaiser zu übergeben; dieser selbst versprach, er wolle sie schützen und bei ihrer Religion wie bisher lassen. Es entstand Zweifel, was zu thun sei, ob man dem kaiserlichen Versprechen trauen dürfe. Die Bürger wandten sich an B. Dieser erklärte, daß er nicht rathen könne; er ließ aber durch Glockenläuten das Volk zur Kirche rufen und sprach: „Weil wir in dieser unserer Noth nicht wissen, was wir thun sollen, so haben wir allein das noch übrig, lieber himmlischer Vater, daß wir unsere Augen aufschlagen zu Dir. Alles, darauf sich Menschen verlassen, haben wir reichlich gehabt, wir sind aber dadurch verdorben, und daß wir gar keinen Trost in keiner Creatur oder Menschenwerk sollten haben, so hast du uns auch genommen unseren lieben Herrn und Churfürsten. So danken wir nun, lieber Vater, deiner Gnade, daß du uns mit dieser väterlichen Strafe dahin gedrungen hast, daß wir uns allein verlassen auf deine Barmherzigkeit in Christo Jesu, wie du von uns forderst im ersten Gebote. Da hast du nun was du von uns haben willst; halte nun mit Gnaden Haus gegen deine armen Kinder und sei mit deinem heiligen Geiste bei unserem Churfürsten und bei uns, daß du guten Rath gebest, damit wir errettet werden.“ Alles Volk, alt und jung fiel auf die Kniee und betete mit ihm. Da fühlte man im Geiste, daß Gott solches Gebet annehme; und etliche, auch gelehrte Leute, da sie aus der Kirche gingen, sprachen: nun kann unsre Sache nicht böse werden, denn wir haben es Gott allein gar in die Hände gegeben. Auf wiederholten Rath des Churfürsten übergab man die Stadt dem Kaiser und dieser hielt was er versprochen. Da das kaiserliche Kriegsvolk in der Stadt lag und Soldaten und Diener des Kaisers den Gottesdienst besuchten, so predigte Bugenhagen in dieser Zeit täglich über den Unterschied zwischen dem protestantischen und päpstischen Glauben, damit sie recht erfahren und treulich nachsagen möchten, was die Lehre der Evangelischen sei. Der Herzog Moritz, welcher die </w:t>
      </w:r>
      <w:proofErr w:type="spellStart"/>
      <w:r>
        <w:t>Churwürde</w:t>
      </w:r>
      <w:proofErr w:type="spellEnd"/>
      <w:r>
        <w:t xml:space="preserve"> erhielt, ehrte die Wittenberger wegen ihrer Tapferkeit und Treue, die sie gegen ihren alten Churfürsten bewiesen; er richtete die Universität wieder auf und erwies den Lehrern, namentlich Bugenhagen und </w:t>
      </w:r>
      <w:proofErr w:type="spellStart"/>
      <w:r>
        <w:t>Melanthon</w:t>
      </w:r>
      <w:proofErr w:type="spellEnd"/>
      <w:r>
        <w:t xml:space="preserve"> viele Güte.</w:t>
      </w:r>
    </w:p>
    <w:p w14:paraId="67CA7456" w14:textId="77777777" w:rsidR="003F4562" w:rsidRDefault="003F4562" w:rsidP="003F4562">
      <w:pPr>
        <w:pStyle w:val="StandardWeb"/>
      </w:pPr>
      <w:r>
        <w:t xml:space="preserve">Als aber die </w:t>
      </w:r>
      <w:proofErr w:type="spellStart"/>
      <w:r>
        <w:t>Kriegsnoth</w:t>
      </w:r>
      <w:proofErr w:type="spellEnd"/>
      <w:r>
        <w:t xml:space="preserve"> aufgehört hatte, mußte Bugenhagen, sowie </w:t>
      </w:r>
      <w:proofErr w:type="spellStart"/>
      <w:r>
        <w:t>Melanthon</w:t>
      </w:r>
      <w:proofErr w:type="spellEnd"/>
      <w:r>
        <w:t xml:space="preserve"> durch die Streitlust und </w:t>
      </w:r>
      <w:proofErr w:type="spellStart"/>
      <w:r>
        <w:t>Verläumdungssucht</w:t>
      </w:r>
      <w:proofErr w:type="spellEnd"/>
      <w:r>
        <w:t xml:space="preserve"> theologischer Eiferer Vieles leiden. Eine </w:t>
      </w:r>
      <w:proofErr w:type="spellStart"/>
      <w:r>
        <w:t>Parthei</w:t>
      </w:r>
      <w:proofErr w:type="spellEnd"/>
      <w:r>
        <w:t xml:space="preserve"> von Männern, welche ausschließlich als die Erben des echten lutherischen Geistes und als die Treuen in der evangelischen Kirche gelten wollten, Flacius, Amsdorf u. A. beschuldigten Bugenhagen, er sei undankbar gegen seinen alten Churfürsten und habe mit den anderen Wittenberger Theologen die Wahrheit verrathen durch das Interim. Was das Erstere betrifft, so antwortete B. kurz: „das </w:t>
      </w:r>
      <w:proofErr w:type="spellStart"/>
      <w:r>
        <w:t>leugst</w:t>
      </w:r>
      <w:proofErr w:type="spellEnd"/>
      <w:r>
        <w:t xml:space="preserve"> du, Teufel, Gott weiß es, daß du </w:t>
      </w:r>
      <w:proofErr w:type="spellStart"/>
      <w:r>
        <w:t>leugst</w:t>
      </w:r>
      <w:proofErr w:type="spellEnd"/>
      <w:r>
        <w:t>; übrigens will ich mich halten nach Psalm 39 V. 2.“ Mit dem anderen aber verhielt es sich so: der Kaiser hatte einen neuen Religions-Vergleich zwischen Protestanten und Papisten aufsetzen lassen, nach welchem beide Theile bis zur Entscheidung des Allgemeinen Concils sich halten sollten, das Augsburger Interim; dies beeinträchtigte wesentlich den evangelischen Glauben und die Wittenberger Theologen wiesen es entschieden zurück. Churfürst Moriz forderte sie nun auf: damit der Kaiser ihnen nicht den Vorwurf machen könne, daß sie sich muthwillig und halsstarrig jedem Vergleich widersetzten, möchten sie doch die Punkte bezeichnen, in welchen man sich vergleichen könne. Hierauf kam es nun nach manchen Verhandlungen zu dem Beschlusse, daß in den Glaubens-Artikeln von der Rechtfertigung, Gnade, den Sakramenten u. s. w. keine Veränderung zulässig sei, daß aber in Cäremonien, Kleidung, Festen wohl dem Kaiser etwas nachgegeben werden könne, um zu zeigen, daß man nicht aus Eigensinn, sondern um des göttlichen Wortes und Gewissens willen bei dem, worin man nicht nachgebe, bleibe. Demzufolge war nun das sogenannte Leipziger Interim beim churfürstlichen Hofe aufgesetzt und herausgegeben worden, welches jedoch die Theologen nicht als ihr Werk anerkannten. Gegen dieses erhoben nun wohl viele, weil mehr als recht nachgegeben schien, Bedenken, Flacius aber und seine Freunde die leidenschaftlichsten Beschuldigungen. Das Interim wurde ohne daß es durchgeführt worden wäre durch den Passauer Vertrag beseitigt. Bugenhagen hatte weder seine Lehre noch die kirchlichen Gebräuche in Wittenberg je geändert; obwohl das Land einen anderen Herrn erhalten, so hielt er doch darauf, daß die Kirche dieselbe bleibe und wies deshalb oft auf den Spruch hin: Gebt Gott was Gottes und dem Kaiser was des Kaisers ist; nur die Chorröcke hatten die Wittenberger Theologen und Prediger auf churfürstlichen Befehl wieder angelegt; darüber erhob nun Flacius und sein Anhang Geschrei: wer den Chorrock anlege, nehme die ganze papistische Religion wieder an. Bugenhagen war in seinem Herzen betrübt darüber, daß die Kirche durch solchen Hader zerrissen werde, während es der Vereinigung gegen die gemeinsamen Feinde am Meisten bedürfe, ließ sich jedoch in dem Gange seiner Thätigkeit durch alle jene Anfeindungen nicht hindern, und tröstete sich oft mit seinem Lieblingsspruche: Befiehl dem Herrn deine Wege und hoffe auf ihn, er wird es wohl machen, des Streitens aber war er satt. Hatte er doch schon früher erklärt: „Verschone man doch den alten Mann und müden Bischof Christi, der schon ausgedient hat und nach der Entlassung und ewigen Ruhe sich sehnet.“ Er begnügte sich allen diesen Verläumdungen gegenüber, sich auf das Zeugniß seines Gewissens und auf seinen Wandel, wie er vor der Welt offenkundig sei, zu berufen, und ließ sich auf diese Kämpfe nicht weiter ein. –</w:t>
      </w:r>
    </w:p>
    <w:p w14:paraId="5CDE08CB" w14:textId="77777777" w:rsidR="003F4562" w:rsidRDefault="003F4562" w:rsidP="003F4562">
      <w:pPr>
        <w:pStyle w:val="StandardWeb"/>
      </w:pPr>
      <w:r>
        <w:t xml:space="preserve">Gegen das Ende seines Lebens ward er mit Krankheit und großer Entkräftung heimgesucht, so daß seine Gestalt kaum noch ein Schatten des sonst so rüstigen Dr. Pommer war. Als er nicht mehr predigen konnte ging er dennoch täglich zum Gotteshause und betete für seine wie für die allgemeine Kirche; als er auch dies aufgeben und das Bett hüten mußte, brachte er seine letzten Tage doch noch in ungestörter Geisteskraft, in freundlichen Gesprächen über das ewige Leben und über die Zukunft zu, </w:t>
      </w:r>
      <w:proofErr w:type="spellStart"/>
      <w:r>
        <w:t>vornemlich</w:t>
      </w:r>
      <w:proofErr w:type="spellEnd"/>
      <w:r>
        <w:t xml:space="preserve"> aber im Gebet. Aus seinem Danke für die Wohlthaten Gottes, die ihm in Christo widerfahren, leuchtete schon das Vorgefühl der ewigen „Freude auf; oft hielt er sich besonders den Spruch vor: das ist das ewige Leben, daß sie dich, der du allein wahrer Gott bist und den du gesandt hast Jesum Christum erkennen. So entschlief er sanft, umgeben von seinen Amtsbrüdern, den 20. April 1558 um 12 Uhr Nachts. Seine Leiche ist in dem Chor der Kirche, deren Pfarrer er 35 Jahre gewesen, beigesetzt.</w:t>
      </w:r>
    </w:p>
    <w:p w14:paraId="4D042FC2" w14:textId="77777777" w:rsidR="003F4562" w:rsidRDefault="003F4562" w:rsidP="003F4562">
      <w:pPr>
        <w:pStyle w:val="StandardWeb"/>
      </w:pPr>
      <w:r>
        <w:t>Vogt in Greifswald</w:t>
      </w:r>
    </w:p>
    <w:p w14:paraId="3C46398E" w14:textId="77777777" w:rsidR="003F4562" w:rsidRPr="003F4562" w:rsidRDefault="003F4562" w:rsidP="003F4562">
      <w:pPr>
        <w:rPr>
          <w:lang w:eastAsia="de-DE"/>
        </w:rPr>
      </w:pPr>
    </w:p>
    <w:p w14:paraId="296FCD3E" w14:textId="77777777" w:rsidR="00D5498D" w:rsidRPr="00D5498D" w:rsidRDefault="007166CE" w:rsidP="008E63BE">
      <w:pPr>
        <w:pStyle w:val="berschrift1"/>
      </w:pPr>
      <w:r>
        <w:br w:type="page"/>
      </w:r>
      <w:r w:rsidR="00D5498D" w:rsidRPr="00D5498D">
        <w:t>Quellen:</w:t>
      </w:r>
    </w:p>
    <w:p w14:paraId="412186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E2692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CBF3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35027C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123D9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7D22E2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41C65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762E39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C174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3AA42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D633E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591C211" w14:textId="298A0FA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05C"/>
    <w:rsid w:val="00082307"/>
    <w:rsid w:val="000C66E5"/>
    <w:rsid w:val="001F54C4"/>
    <w:rsid w:val="0022039F"/>
    <w:rsid w:val="00272484"/>
    <w:rsid w:val="00297F83"/>
    <w:rsid w:val="002E6D11"/>
    <w:rsid w:val="00381C0C"/>
    <w:rsid w:val="003F4562"/>
    <w:rsid w:val="00537F59"/>
    <w:rsid w:val="006F6C05"/>
    <w:rsid w:val="007166CE"/>
    <w:rsid w:val="007E1779"/>
    <w:rsid w:val="0083667B"/>
    <w:rsid w:val="0086005C"/>
    <w:rsid w:val="008D7463"/>
    <w:rsid w:val="008E417E"/>
    <w:rsid w:val="008E63BE"/>
    <w:rsid w:val="00A02CDB"/>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7F0126"/>
  <w15:chartTrackingRefBased/>
  <w15:docId w15:val="{24D803A1-B7D2-4A87-B470-0482F0868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F6C0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F6C05"/>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6F6C05"/>
    <w:rPr>
      <w:rFonts w:asciiTheme="majorHAnsi" w:eastAsiaTheme="majorEastAsia" w:hAnsiTheme="majorHAnsi" w:cstheme="majorBidi"/>
      <w:color w:val="1F4D78" w:themeColor="accent1" w:themeShade="7F"/>
      <w:sz w:val="24"/>
      <w:szCs w:val="24"/>
      <w:lang w:eastAsia="en-US"/>
    </w:rPr>
  </w:style>
  <w:style w:type="character" w:customStyle="1" w:styleId="posted-on">
    <w:name w:val="posted-on"/>
    <w:basedOn w:val="Absatz-Standardschriftart"/>
    <w:rsid w:val="003F4562"/>
  </w:style>
  <w:style w:type="character" w:customStyle="1" w:styleId="author">
    <w:name w:val="author"/>
    <w:basedOn w:val="Absatz-Standardschriftart"/>
    <w:rsid w:val="003F4562"/>
  </w:style>
  <w:style w:type="character" w:customStyle="1" w:styleId="cat-links">
    <w:name w:val="cat-links"/>
    <w:basedOn w:val="Absatz-Standardschriftart"/>
    <w:rsid w:val="003F4562"/>
  </w:style>
  <w:style w:type="character" w:customStyle="1" w:styleId="tags-links">
    <w:name w:val="tags-links"/>
    <w:basedOn w:val="Absatz-Standardschriftart"/>
    <w:rsid w:val="003F4562"/>
  </w:style>
  <w:style w:type="character" w:styleId="Hervorhebung">
    <w:name w:val="Emphasis"/>
    <w:basedOn w:val="Absatz-Standardschriftart"/>
    <w:uiPriority w:val="20"/>
    <w:qFormat/>
    <w:rsid w:val="003F45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7687">
      <w:bodyDiv w:val="1"/>
      <w:marLeft w:val="0"/>
      <w:marRight w:val="0"/>
      <w:marTop w:val="0"/>
      <w:marBottom w:val="0"/>
      <w:divBdr>
        <w:top w:val="none" w:sz="0" w:space="0" w:color="auto"/>
        <w:left w:val="none" w:sz="0" w:space="0" w:color="auto"/>
        <w:bottom w:val="none" w:sz="0" w:space="0" w:color="auto"/>
        <w:right w:val="none" w:sz="0" w:space="0" w:color="auto"/>
      </w:divBdr>
      <w:divsChild>
        <w:div w:id="151480789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4096763">
      <w:bodyDiv w:val="1"/>
      <w:marLeft w:val="0"/>
      <w:marRight w:val="0"/>
      <w:marTop w:val="0"/>
      <w:marBottom w:val="0"/>
      <w:divBdr>
        <w:top w:val="none" w:sz="0" w:space="0" w:color="auto"/>
        <w:left w:val="none" w:sz="0" w:space="0" w:color="auto"/>
        <w:bottom w:val="none" w:sz="0" w:space="0" w:color="auto"/>
        <w:right w:val="none" w:sz="0" w:space="0" w:color="auto"/>
      </w:divBdr>
      <w:divsChild>
        <w:div w:id="1460687291">
          <w:marLeft w:val="0"/>
          <w:marRight w:val="0"/>
          <w:marTop w:val="0"/>
          <w:marBottom w:val="0"/>
          <w:divBdr>
            <w:top w:val="none" w:sz="0" w:space="0" w:color="auto"/>
            <w:left w:val="none" w:sz="0" w:space="0" w:color="auto"/>
            <w:bottom w:val="none" w:sz="0" w:space="0" w:color="auto"/>
            <w:right w:val="none" w:sz="0" w:space="0" w:color="auto"/>
          </w:divBdr>
        </w:div>
      </w:divsChild>
    </w:div>
    <w:div w:id="203954351">
      <w:bodyDiv w:val="1"/>
      <w:marLeft w:val="0"/>
      <w:marRight w:val="0"/>
      <w:marTop w:val="0"/>
      <w:marBottom w:val="0"/>
      <w:divBdr>
        <w:top w:val="none" w:sz="0" w:space="0" w:color="auto"/>
        <w:left w:val="none" w:sz="0" w:space="0" w:color="auto"/>
        <w:bottom w:val="none" w:sz="0" w:space="0" w:color="auto"/>
        <w:right w:val="none" w:sz="0" w:space="0" w:color="auto"/>
      </w:divBdr>
      <w:divsChild>
        <w:div w:id="1051537865">
          <w:marLeft w:val="0"/>
          <w:marRight w:val="0"/>
          <w:marTop w:val="0"/>
          <w:marBottom w:val="0"/>
          <w:divBdr>
            <w:top w:val="none" w:sz="0" w:space="0" w:color="auto"/>
            <w:left w:val="none" w:sz="0" w:space="0" w:color="auto"/>
            <w:bottom w:val="none" w:sz="0" w:space="0" w:color="auto"/>
            <w:right w:val="none" w:sz="0" w:space="0" w:color="auto"/>
          </w:divBdr>
        </w:div>
      </w:divsChild>
    </w:div>
    <w:div w:id="350763051">
      <w:bodyDiv w:val="1"/>
      <w:marLeft w:val="0"/>
      <w:marRight w:val="0"/>
      <w:marTop w:val="0"/>
      <w:marBottom w:val="0"/>
      <w:divBdr>
        <w:top w:val="none" w:sz="0" w:space="0" w:color="auto"/>
        <w:left w:val="none" w:sz="0" w:space="0" w:color="auto"/>
        <w:bottom w:val="none" w:sz="0" w:space="0" w:color="auto"/>
        <w:right w:val="none" w:sz="0" w:space="0" w:color="auto"/>
      </w:divBdr>
      <w:divsChild>
        <w:div w:id="124859993">
          <w:marLeft w:val="0"/>
          <w:marRight w:val="0"/>
          <w:marTop w:val="0"/>
          <w:marBottom w:val="0"/>
          <w:divBdr>
            <w:top w:val="none" w:sz="0" w:space="0" w:color="auto"/>
            <w:left w:val="none" w:sz="0" w:space="0" w:color="auto"/>
            <w:bottom w:val="none" w:sz="0" w:space="0" w:color="auto"/>
            <w:right w:val="none" w:sz="0" w:space="0" w:color="auto"/>
          </w:divBdr>
        </w:div>
      </w:divsChild>
    </w:div>
    <w:div w:id="409278955">
      <w:bodyDiv w:val="1"/>
      <w:marLeft w:val="0"/>
      <w:marRight w:val="0"/>
      <w:marTop w:val="0"/>
      <w:marBottom w:val="0"/>
      <w:divBdr>
        <w:top w:val="none" w:sz="0" w:space="0" w:color="auto"/>
        <w:left w:val="none" w:sz="0" w:space="0" w:color="auto"/>
        <w:bottom w:val="none" w:sz="0" w:space="0" w:color="auto"/>
        <w:right w:val="none" w:sz="0" w:space="0" w:color="auto"/>
      </w:divBdr>
      <w:divsChild>
        <w:div w:id="2122265942">
          <w:marLeft w:val="0"/>
          <w:marRight w:val="0"/>
          <w:marTop w:val="0"/>
          <w:marBottom w:val="0"/>
          <w:divBdr>
            <w:top w:val="none" w:sz="0" w:space="0" w:color="auto"/>
            <w:left w:val="none" w:sz="0" w:space="0" w:color="auto"/>
            <w:bottom w:val="none" w:sz="0" w:space="0" w:color="auto"/>
            <w:right w:val="none" w:sz="0" w:space="0" w:color="auto"/>
          </w:divBdr>
        </w:div>
        <w:div w:id="1063061509">
          <w:marLeft w:val="0"/>
          <w:marRight w:val="0"/>
          <w:marTop w:val="0"/>
          <w:marBottom w:val="0"/>
          <w:divBdr>
            <w:top w:val="none" w:sz="0" w:space="0" w:color="auto"/>
            <w:left w:val="none" w:sz="0" w:space="0" w:color="auto"/>
            <w:bottom w:val="none" w:sz="0" w:space="0" w:color="auto"/>
            <w:right w:val="none" w:sz="0" w:space="0" w:color="auto"/>
          </w:divBdr>
        </w:div>
        <w:div w:id="1036194998">
          <w:marLeft w:val="0"/>
          <w:marRight w:val="0"/>
          <w:marTop w:val="0"/>
          <w:marBottom w:val="0"/>
          <w:divBdr>
            <w:top w:val="none" w:sz="0" w:space="0" w:color="auto"/>
            <w:left w:val="none" w:sz="0" w:space="0" w:color="auto"/>
            <w:bottom w:val="none" w:sz="0" w:space="0" w:color="auto"/>
            <w:right w:val="none" w:sz="0" w:space="0" w:color="auto"/>
          </w:divBdr>
        </w:div>
      </w:divsChild>
    </w:div>
    <w:div w:id="510223889">
      <w:bodyDiv w:val="1"/>
      <w:marLeft w:val="0"/>
      <w:marRight w:val="0"/>
      <w:marTop w:val="0"/>
      <w:marBottom w:val="0"/>
      <w:divBdr>
        <w:top w:val="none" w:sz="0" w:space="0" w:color="auto"/>
        <w:left w:val="none" w:sz="0" w:space="0" w:color="auto"/>
        <w:bottom w:val="none" w:sz="0" w:space="0" w:color="auto"/>
        <w:right w:val="none" w:sz="0" w:space="0" w:color="auto"/>
      </w:divBdr>
      <w:divsChild>
        <w:div w:id="736829560">
          <w:marLeft w:val="0"/>
          <w:marRight w:val="0"/>
          <w:marTop w:val="0"/>
          <w:marBottom w:val="0"/>
          <w:divBdr>
            <w:top w:val="none" w:sz="0" w:space="0" w:color="auto"/>
            <w:left w:val="none" w:sz="0" w:space="0" w:color="auto"/>
            <w:bottom w:val="none" w:sz="0" w:space="0" w:color="auto"/>
            <w:right w:val="none" w:sz="0" w:space="0" w:color="auto"/>
          </w:divBdr>
        </w:div>
      </w:divsChild>
    </w:div>
    <w:div w:id="646012425">
      <w:bodyDiv w:val="1"/>
      <w:marLeft w:val="0"/>
      <w:marRight w:val="0"/>
      <w:marTop w:val="0"/>
      <w:marBottom w:val="0"/>
      <w:divBdr>
        <w:top w:val="none" w:sz="0" w:space="0" w:color="auto"/>
        <w:left w:val="none" w:sz="0" w:space="0" w:color="auto"/>
        <w:bottom w:val="none" w:sz="0" w:space="0" w:color="auto"/>
        <w:right w:val="none" w:sz="0" w:space="0" w:color="auto"/>
      </w:divBdr>
      <w:divsChild>
        <w:div w:id="1787120637">
          <w:marLeft w:val="0"/>
          <w:marRight w:val="0"/>
          <w:marTop w:val="0"/>
          <w:marBottom w:val="0"/>
          <w:divBdr>
            <w:top w:val="none" w:sz="0" w:space="0" w:color="auto"/>
            <w:left w:val="none" w:sz="0" w:space="0" w:color="auto"/>
            <w:bottom w:val="none" w:sz="0" w:space="0" w:color="auto"/>
            <w:right w:val="none" w:sz="0" w:space="0" w:color="auto"/>
          </w:divBdr>
        </w:div>
        <w:div w:id="93031586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1162804">
      <w:bodyDiv w:val="1"/>
      <w:marLeft w:val="0"/>
      <w:marRight w:val="0"/>
      <w:marTop w:val="0"/>
      <w:marBottom w:val="0"/>
      <w:divBdr>
        <w:top w:val="none" w:sz="0" w:space="0" w:color="auto"/>
        <w:left w:val="none" w:sz="0" w:space="0" w:color="auto"/>
        <w:bottom w:val="none" w:sz="0" w:space="0" w:color="auto"/>
        <w:right w:val="none" w:sz="0" w:space="0" w:color="auto"/>
      </w:divBdr>
      <w:divsChild>
        <w:div w:id="1680112133">
          <w:marLeft w:val="0"/>
          <w:marRight w:val="0"/>
          <w:marTop w:val="0"/>
          <w:marBottom w:val="0"/>
          <w:divBdr>
            <w:top w:val="none" w:sz="0" w:space="0" w:color="auto"/>
            <w:left w:val="none" w:sz="0" w:space="0" w:color="auto"/>
            <w:bottom w:val="none" w:sz="0" w:space="0" w:color="auto"/>
            <w:right w:val="none" w:sz="0" w:space="0" w:color="auto"/>
          </w:divBdr>
        </w:div>
        <w:div w:id="1173254549">
          <w:marLeft w:val="0"/>
          <w:marRight w:val="0"/>
          <w:marTop w:val="0"/>
          <w:marBottom w:val="0"/>
          <w:divBdr>
            <w:top w:val="none" w:sz="0" w:space="0" w:color="auto"/>
            <w:left w:val="none" w:sz="0" w:space="0" w:color="auto"/>
            <w:bottom w:val="none" w:sz="0" w:space="0" w:color="auto"/>
            <w:right w:val="none" w:sz="0" w:space="0" w:color="auto"/>
          </w:divBdr>
        </w:div>
        <w:div w:id="2024938991">
          <w:marLeft w:val="0"/>
          <w:marRight w:val="0"/>
          <w:marTop w:val="0"/>
          <w:marBottom w:val="0"/>
          <w:divBdr>
            <w:top w:val="none" w:sz="0" w:space="0" w:color="auto"/>
            <w:left w:val="none" w:sz="0" w:space="0" w:color="auto"/>
            <w:bottom w:val="none" w:sz="0" w:space="0" w:color="auto"/>
            <w:right w:val="none" w:sz="0" w:space="0" w:color="auto"/>
          </w:divBdr>
        </w:div>
        <w:div w:id="1978144396">
          <w:marLeft w:val="0"/>
          <w:marRight w:val="0"/>
          <w:marTop w:val="0"/>
          <w:marBottom w:val="0"/>
          <w:divBdr>
            <w:top w:val="none" w:sz="0" w:space="0" w:color="auto"/>
            <w:left w:val="none" w:sz="0" w:space="0" w:color="auto"/>
            <w:bottom w:val="none" w:sz="0" w:space="0" w:color="auto"/>
            <w:right w:val="none" w:sz="0" w:space="0" w:color="auto"/>
          </w:divBdr>
        </w:div>
        <w:div w:id="19288055">
          <w:marLeft w:val="0"/>
          <w:marRight w:val="0"/>
          <w:marTop w:val="0"/>
          <w:marBottom w:val="0"/>
          <w:divBdr>
            <w:top w:val="none" w:sz="0" w:space="0" w:color="auto"/>
            <w:left w:val="none" w:sz="0" w:space="0" w:color="auto"/>
            <w:bottom w:val="none" w:sz="0" w:space="0" w:color="auto"/>
            <w:right w:val="none" w:sz="0" w:space="0" w:color="auto"/>
          </w:divBdr>
        </w:div>
        <w:div w:id="1599678184">
          <w:marLeft w:val="0"/>
          <w:marRight w:val="0"/>
          <w:marTop w:val="0"/>
          <w:marBottom w:val="0"/>
          <w:divBdr>
            <w:top w:val="none" w:sz="0" w:space="0" w:color="auto"/>
            <w:left w:val="none" w:sz="0" w:space="0" w:color="auto"/>
            <w:bottom w:val="none" w:sz="0" w:space="0" w:color="auto"/>
            <w:right w:val="none" w:sz="0" w:space="0" w:color="auto"/>
          </w:divBdr>
        </w:div>
        <w:div w:id="923223357">
          <w:marLeft w:val="0"/>
          <w:marRight w:val="0"/>
          <w:marTop w:val="0"/>
          <w:marBottom w:val="0"/>
          <w:divBdr>
            <w:top w:val="none" w:sz="0" w:space="0" w:color="auto"/>
            <w:left w:val="none" w:sz="0" w:space="0" w:color="auto"/>
            <w:bottom w:val="none" w:sz="0" w:space="0" w:color="auto"/>
            <w:right w:val="none" w:sz="0" w:space="0" w:color="auto"/>
          </w:divBdr>
        </w:div>
        <w:div w:id="1673068619">
          <w:marLeft w:val="0"/>
          <w:marRight w:val="0"/>
          <w:marTop w:val="0"/>
          <w:marBottom w:val="0"/>
          <w:divBdr>
            <w:top w:val="none" w:sz="0" w:space="0" w:color="auto"/>
            <w:left w:val="none" w:sz="0" w:space="0" w:color="auto"/>
            <w:bottom w:val="none" w:sz="0" w:space="0" w:color="auto"/>
            <w:right w:val="none" w:sz="0" w:space="0" w:color="auto"/>
          </w:divBdr>
        </w:div>
      </w:divsChild>
    </w:div>
    <w:div w:id="1032340295">
      <w:bodyDiv w:val="1"/>
      <w:marLeft w:val="0"/>
      <w:marRight w:val="0"/>
      <w:marTop w:val="0"/>
      <w:marBottom w:val="0"/>
      <w:divBdr>
        <w:top w:val="none" w:sz="0" w:space="0" w:color="auto"/>
        <w:left w:val="none" w:sz="0" w:space="0" w:color="auto"/>
        <w:bottom w:val="none" w:sz="0" w:space="0" w:color="auto"/>
        <w:right w:val="none" w:sz="0" w:space="0" w:color="auto"/>
      </w:divBdr>
      <w:divsChild>
        <w:div w:id="441995555">
          <w:marLeft w:val="0"/>
          <w:marRight w:val="0"/>
          <w:marTop w:val="0"/>
          <w:marBottom w:val="0"/>
          <w:divBdr>
            <w:top w:val="none" w:sz="0" w:space="0" w:color="auto"/>
            <w:left w:val="none" w:sz="0" w:space="0" w:color="auto"/>
            <w:bottom w:val="none" w:sz="0" w:space="0" w:color="auto"/>
            <w:right w:val="none" w:sz="0" w:space="0" w:color="auto"/>
          </w:divBdr>
        </w:div>
      </w:divsChild>
    </w:div>
    <w:div w:id="1106388719">
      <w:bodyDiv w:val="1"/>
      <w:marLeft w:val="0"/>
      <w:marRight w:val="0"/>
      <w:marTop w:val="0"/>
      <w:marBottom w:val="0"/>
      <w:divBdr>
        <w:top w:val="none" w:sz="0" w:space="0" w:color="auto"/>
        <w:left w:val="none" w:sz="0" w:space="0" w:color="auto"/>
        <w:bottom w:val="none" w:sz="0" w:space="0" w:color="auto"/>
        <w:right w:val="none" w:sz="0" w:space="0" w:color="auto"/>
      </w:divBdr>
      <w:divsChild>
        <w:div w:id="93091254">
          <w:marLeft w:val="0"/>
          <w:marRight w:val="0"/>
          <w:marTop w:val="0"/>
          <w:marBottom w:val="0"/>
          <w:divBdr>
            <w:top w:val="none" w:sz="0" w:space="0" w:color="auto"/>
            <w:left w:val="none" w:sz="0" w:space="0" w:color="auto"/>
            <w:bottom w:val="none" w:sz="0" w:space="0" w:color="auto"/>
            <w:right w:val="none" w:sz="0" w:space="0" w:color="auto"/>
          </w:divBdr>
        </w:div>
        <w:div w:id="2021423729">
          <w:marLeft w:val="0"/>
          <w:marRight w:val="0"/>
          <w:marTop w:val="0"/>
          <w:marBottom w:val="0"/>
          <w:divBdr>
            <w:top w:val="none" w:sz="0" w:space="0" w:color="auto"/>
            <w:left w:val="none" w:sz="0" w:space="0" w:color="auto"/>
            <w:bottom w:val="none" w:sz="0" w:space="0" w:color="auto"/>
            <w:right w:val="none" w:sz="0" w:space="0" w:color="auto"/>
          </w:divBdr>
        </w:div>
        <w:div w:id="2099982112">
          <w:marLeft w:val="0"/>
          <w:marRight w:val="0"/>
          <w:marTop w:val="0"/>
          <w:marBottom w:val="0"/>
          <w:divBdr>
            <w:top w:val="none" w:sz="0" w:space="0" w:color="auto"/>
            <w:left w:val="none" w:sz="0" w:space="0" w:color="auto"/>
            <w:bottom w:val="none" w:sz="0" w:space="0" w:color="auto"/>
            <w:right w:val="none" w:sz="0" w:space="0" w:color="auto"/>
          </w:divBdr>
        </w:div>
        <w:div w:id="202709897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4751536">
      <w:bodyDiv w:val="1"/>
      <w:marLeft w:val="0"/>
      <w:marRight w:val="0"/>
      <w:marTop w:val="0"/>
      <w:marBottom w:val="0"/>
      <w:divBdr>
        <w:top w:val="none" w:sz="0" w:space="0" w:color="auto"/>
        <w:left w:val="none" w:sz="0" w:space="0" w:color="auto"/>
        <w:bottom w:val="none" w:sz="0" w:space="0" w:color="auto"/>
        <w:right w:val="none" w:sz="0" w:space="0" w:color="auto"/>
      </w:divBdr>
      <w:divsChild>
        <w:div w:id="781386434">
          <w:marLeft w:val="0"/>
          <w:marRight w:val="0"/>
          <w:marTop w:val="0"/>
          <w:marBottom w:val="0"/>
          <w:divBdr>
            <w:top w:val="none" w:sz="0" w:space="0" w:color="auto"/>
            <w:left w:val="none" w:sz="0" w:space="0" w:color="auto"/>
            <w:bottom w:val="none" w:sz="0" w:space="0" w:color="auto"/>
            <w:right w:val="none" w:sz="0" w:space="0" w:color="auto"/>
          </w:divBdr>
        </w:div>
      </w:divsChild>
    </w:div>
    <w:div w:id="1389377179">
      <w:bodyDiv w:val="1"/>
      <w:marLeft w:val="0"/>
      <w:marRight w:val="0"/>
      <w:marTop w:val="0"/>
      <w:marBottom w:val="0"/>
      <w:divBdr>
        <w:top w:val="none" w:sz="0" w:space="0" w:color="auto"/>
        <w:left w:val="none" w:sz="0" w:space="0" w:color="auto"/>
        <w:bottom w:val="none" w:sz="0" w:space="0" w:color="auto"/>
        <w:right w:val="none" w:sz="0" w:space="0" w:color="auto"/>
      </w:divBdr>
      <w:divsChild>
        <w:div w:id="1284580400">
          <w:marLeft w:val="0"/>
          <w:marRight w:val="0"/>
          <w:marTop w:val="0"/>
          <w:marBottom w:val="0"/>
          <w:divBdr>
            <w:top w:val="none" w:sz="0" w:space="0" w:color="auto"/>
            <w:left w:val="none" w:sz="0" w:space="0" w:color="auto"/>
            <w:bottom w:val="none" w:sz="0" w:space="0" w:color="auto"/>
            <w:right w:val="none" w:sz="0" w:space="0" w:color="auto"/>
          </w:divBdr>
        </w:div>
      </w:divsChild>
    </w:div>
    <w:div w:id="1510219986">
      <w:bodyDiv w:val="1"/>
      <w:marLeft w:val="0"/>
      <w:marRight w:val="0"/>
      <w:marTop w:val="0"/>
      <w:marBottom w:val="0"/>
      <w:divBdr>
        <w:top w:val="none" w:sz="0" w:space="0" w:color="auto"/>
        <w:left w:val="none" w:sz="0" w:space="0" w:color="auto"/>
        <w:bottom w:val="none" w:sz="0" w:space="0" w:color="auto"/>
        <w:right w:val="none" w:sz="0" w:space="0" w:color="auto"/>
      </w:divBdr>
      <w:divsChild>
        <w:div w:id="1495611458">
          <w:marLeft w:val="0"/>
          <w:marRight w:val="0"/>
          <w:marTop w:val="0"/>
          <w:marBottom w:val="0"/>
          <w:divBdr>
            <w:top w:val="none" w:sz="0" w:space="0" w:color="auto"/>
            <w:left w:val="none" w:sz="0" w:space="0" w:color="auto"/>
            <w:bottom w:val="none" w:sz="0" w:space="0" w:color="auto"/>
            <w:right w:val="none" w:sz="0" w:space="0" w:color="auto"/>
          </w:divBdr>
        </w:div>
      </w:divsChild>
    </w:div>
    <w:div w:id="1633173702">
      <w:bodyDiv w:val="1"/>
      <w:marLeft w:val="0"/>
      <w:marRight w:val="0"/>
      <w:marTop w:val="0"/>
      <w:marBottom w:val="0"/>
      <w:divBdr>
        <w:top w:val="none" w:sz="0" w:space="0" w:color="auto"/>
        <w:left w:val="none" w:sz="0" w:space="0" w:color="auto"/>
        <w:bottom w:val="none" w:sz="0" w:space="0" w:color="auto"/>
        <w:right w:val="none" w:sz="0" w:space="0" w:color="auto"/>
      </w:divBdr>
      <w:divsChild>
        <w:div w:id="293951316">
          <w:marLeft w:val="0"/>
          <w:marRight w:val="0"/>
          <w:marTop w:val="0"/>
          <w:marBottom w:val="0"/>
          <w:divBdr>
            <w:top w:val="none" w:sz="0" w:space="0" w:color="auto"/>
            <w:left w:val="none" w:sz="0" w:space="0" w:color="auto"/>
            <w:bottom w:val="none" w:sz="0" w:space="0" w:color="auto"/>
            <w:right w:val="none" w:sz="0" w:space="0" w:color="auto"/>
          </w:divBdr>
        </w:div>
      </w:divsChild>
    </w:div>
    <w:div w:id="1702633717">
      <w:bodyDiv w:val="1"/>
      <w:marLeft w:val="0"/>
      <w:marRight w:val="0"/>
      <w:marTop w:val="0"/>
      <w:marBottom w:val="0"/>
      <w:divBdr>
        <w:top w:val="none" w:sz="0" w:space="0" w:color="auto"/>
        <w:left w:val="none" w:sz="0" w:space="0" w:color="auto"/>
        <w:bottom w:val="none" w:sz="0" w:space="0" w:color="auto"/>
        <w:right w:val="none" w:sz="0" w:space="0" w:color="auto"/>
      </w:divBdr>
      <w:divsChild>
        <w:div w:id="477380890">
          <w:marLeft w:val="0"/>
          <w:marRight w:val="0"/>
          <w:marTop w:val="0"/>
          <w:marBottom w:val="0"/>
          <w:divBdr>
            <w:top w:val="none" w:sz="0" w:space="0" w:color="auto"/>
            <w:left w:val="none" w:sz="0" w:space="0" w:color="auto"/>
            <w:bottom w:val="none" w:sz="0" w:space="0" w:color="auto"/>
            <w:right w:val="none" w:sz="0" w:space="0" w:color="auto"/>
          </w:divBdr>
        </w:div>
        <w:div w:id="312486424">
          <w:marLeft w:val="0"/>
          <w:marRight w:val="0"/>
          <w:marTop w:val="0"/>
          <w:marBottom w:val="0"/>
          <w:divBdr>
            <w:top w:val="none" w:sz="0" w:space="0" w:color="auto"/>
            <w:left w:val="none" w:sz="0" w:space="0" w:color="auto"/>
            <w:bottom w:val="none" w:sz="0" w:space="0" w:color="auto"/>
            <w:right w:val="none" w:sz="0" w:space="0" w:color="auto"/>
          </w:divBdr>
        </w:div>
        <w:div w:id="2099061895">
          <w:marLeft w:val="0"/>
          <w:marRight w:val="0"/>
          <w:marTop w:val="0"/>
          <w:marBottom w:val="0"/>
          <w:divBdr>
            <w:top w:val="none" w:sz="0" w:space="0" w:color="auto"/>
            <w:left w:val="none" w:sz="0" w:space="0" w:color="auto"/>
            <w:bottom w:val="none" w:sz="0" w:space="0" w:color="auto"/>
            <w:right w:val="none" w:sz="0" w:space="0" w:color="auto"/>
          </w:divBdr>
        </w:div>
      </w:divsChild>
    </w:div>
    <w:div w:id="1780101890">
      <w:bodyDiv w:val="1"/>
      <w:marLeft w:val="0"/>
      <w:marRight w:val="0"/>
      <w:marTop w:val="0"/>
      <w:marBottom w:val="0"/>
      <w:divBdr>
        <w:top w:val="none" w:sz="0" w:space="0" w:color="auto"/>
        <w:left w:val="none" w:sz="0" w:space="0" w:color="auto"/>
        <w:bottom w:val="none" w:sz="0" w:space="0" w:color="auto"/>
        <w:right w:val="none" w:sz="0" w:space="0" w:color="auto"/>
      </w:divBdr>
      <w:divsChild>
        <w:div w:id="484050056">
          <w:marLeft w:val="0"/>
          <w:marRight w:val="0"/>
          <w:marTop w:val="0"/>
          <w:marBottom w:val="0"/>
          <w:divBdr>
            <w:top w:val="none" w:sz="0" w:space="0" w:color="auto"/>
            <w:left w:val="none" w:sz="0" w:space="0" w:color="auto"/>
            <w:bottom w:val="none" w:sz="0" w:space="0" w:color="auto"/>
            <w:right w:val="none" w:sz="0" w:space="0" w:color="auto"/>
          </w:divBdr>
        </w:div>
      </w:divsChild>
    </w:div>
    <w:div w:id="2126609086">
      <w:bodyDiv w:val="1"/>
      <w:marLeft w:val="0"/>
      <w:marRight w:val="0"/>
      <w:marTop w:val="0"/>
      <w:marBottom w:val="0"/>
      <w:divBdr>
        <w:top w:val="none" w:sz="0" w:space="0" w:color="auto"/>
        <w:left w:val="none" w:sz="0" w:space="0" w:color="auto"/>
        <w:bottom w:val="none" w:sz="0" w:space="0" w:color="auto"/>
        <w:right w:val="none" w:sz="0" w:space="0" w:color="auto"/>
      </w:divBdr>
      <w:divsChild>
        <w:div w:id="3061319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16998</Words>
  <Characters>107094</Characters>
  <Application>Microsoft Office Word</Application>
  <DocSecurity>0</DocSecurity>
  <Lines>892</Lines>
  <Paragraphs>247</Paragraphs>
  <ScaleCrop>false</ScaleCrop>
  <HeadingPairs>
    <vt:vector size="4" baseType="variant">
      <vt:variant>
        <vt:lpstr>Titel</vt:lpstr>
      </vt:variant>
      <vt:variant>
        <vt:i4>1</vt:i4>
      </vt:variant>
      <vt:variant>
        <vt:lpstr>Überschriften</vt:lpstr>
      </vt:variant>
      <vt:variant>
        <vt:i4>26</vt:i4>
      </vt:variant>
    </vt:vector>
  </HeadingPairs>
  <TitlesOfParts>
    <vt:vector size="27" baseType="lpstr">
      <vt:lpstr/>
      <vt:lpstr>Bugenhagen, Johannes – Schriften, Briefe, Biographie</vt:lpstr>
      <vt:lpstr>Vorwort</vt:lpstr>
      <vt:lpstr>Schriften zu biblischen Büchern</vt:lpstr>
      <vt:lpstr>    Aus dem Psalter</vt:lpstr>
      <vt:lpstr>        Psalm 93</vt:lpstr>
      <vt:lpstr>        Psalm 119</vt:lpstr>
      <vt:lpstr>        Psalm 148</vt:lpstr>
      <vt:lpstr>    Aus Jesaja</vt:lpstr>
      <vt:lpstr>        Jesaja 55</vt:lpstr>
      <vt:lpstr>        Jesaja 57</vt:lpstr>
      <vt:lpstr>        Jesaja 58</vt:lpstr>
      <vt:lpstr>    Jeremia 9</vt:lpstr>
      <vt:lpstr>    Sacharia 12</vt:lpstr>
      <vt:lpstr>    Markus 10</vt:lpstr>
      <vt:lpstr>    Lukas 3</vt:lpstr>
      <vt:lpstr>    Aus dem Johannesevangelium</vt:lpstr>
      <vt:lpstr>        Johannes 3</vt:lpstr>
      <vt:lpstr>        Johannes 4</vt:lpstr>
      <vt:lpstr>        Johannes 6</vt:lpstr>
      <vt:lpstr>        Johannes 10</vt:lpstr>
      <vt:lpstr>    Zum Römerbrief</vt:lpstr>
      <vt:lpstr>        Römer 1</vt:lpstr>
      <vt:lpstr>        Römer 15</vt:lpstr>
      <vt:lpstr>Schriften – Bedenken</vt:lpstr>
      <vt:lpstr>Quellen:</vt:lpstr>
      <vt:lpstr>Endnoten</vt:lpstr>
    </vt:vector>
  </TitlesOfParts>
  <Company>Glaubensstimme.de</Company>
  <LinksUpToDate>false</LinksUpToDate>
  <CharactersWithSpaces>123845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 Gebete, Biographie</dc:title>
  <dc:subject/>
  <dc:creator>Bugenhagen, Johannes</dc:creator>
  <cp:keywords/>
  <dc:description/>
  <cp:lastModifiedBy>webmaster@glaubensstimme.de</cp:lastModifiedBy>
  <cp:revision>4</cp:revision>
  <dcterms:created xsi:type="dcterms:W3CDTF">2021-04-17T06:37:00Z</dcterms:created>
  <dcterms:modified xsi:type="dcterms:W3CDTF">2021-04-17T17:24:00Z</dcterms:modified>
  <dc:language>de</dc:language>
</cp:coreProperties>
</file>